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275D" w14:textId="77777777" w:rsidR="00412CF7" w:rsidRPr="00AC7054" w:rsidRDefault="00412CF7" w:rsidP="00412CF7">
      <w:pPr>
        <w:keepNext/>
        <w:suppressAutoHyphens w:val="0"/>
        <w:wordWrap w:val="0"/>
        <w:spacing w:after="0" w:line="240" w:lineRule="auto"/>
        <w:ind w:leftChars="4300" w:left="9460"/>
        <w:jc w:val="center"/>
        <w:outlineLvl w:val="1"/>
        <w:rPr>
          <w:rFonts w:ascii="Arial" w:eastAsia="SimSun" w:hAnsi="Arial" w:cs="Arial"/>
          <w:b/>
          <w:bCs/>
          <w:i/>
          <w:lang w:eastAsia="pl-PL"/>
        </w:rPr>
      </w:pPr>
    </w:p>
    <w:p w14:paraId="68594C83" w14:textId="77777777" w:rsidR="000860EF" w:rsidRPr="00AC7054" w:rsidRDefault="004F45DE">
      <w:pPr>
        <w:tabs>
          <w:tab w:val="left" w:pos="1650"/>
        </w:tabs>
        <w:spacing w:after="0" w:line="276" w:lineRule="auto"/>
        <w:rPr>
          <w:rFonts w:ascii="Arial" w:eastAsia="Times New Roman" w:hAnsi="Arial" w:cs="Arial"/>
          <w:b/>
        </w:rPr>
      </w:pPr>
      <w:r w:rsidRPr="00AC7054">
        <w:rPr>
          <w:rFonts w:ascii="Arial" w:eastAsia="Times New Roman" w:hAnsi="Arial" w:cs="Arial"/>
          <w:b/>
        </w:rPr>
        <w:tab/>
      </w:r>
    </w:p>
    <w:p w14:paraId="44D93720" w14:textId="77777777" w:rsidR="000860EF" w:rsidRPr="00AC7054" w:rsidRDefault="000860EF" w:rsidP="00412CF7">
      <w:pPr>
        <w:pStyle w:val="Data"/>
        <w:ind w:left="5500"/>
        <w:rPr>
          <w:rFonts w:ascii="Arial" w:hAnsi="Arial" w:cs="Arial"/>
          <w:b/>
          <w:bCs/>
          <w:sz w:val="28"/>
          <w:szCs w:val="28"/>
        </w:rPr>
      </w:pPr>
    </w:p>
    <w:p w14:paraId="5C2491ED" w14:textId="7CBA278F" w:rsidR="000860EF" w:rsidRPr="00AC7054" w:rsidRDefault="00BB0B82" w:rsidP="00412CF7">
      <w:pPr>
        <w:pStyle w:val="Data"/>
        <w:ind w:left="5500"/>
        <w:rPr>
          <w:rFonts w:ascii="Arial" w:hAnsi="Arial" w:cs="Arial"/>
          <w:b/>
          <w:bCs/>
          <w:i/>
          <w:sz w:val="28"/>
          <w:szCs w:val="28"/>
        </w:rPr>
      </w:pPr>
      <w:r w:rsidRPr="00AC7054">
        <w:rPr>
          <w:rFonts w:ascii="Arial" w:hAnsi="Arial" w:cs="Arial"/>
          <w:b/>
          <w:bCs/>
          <w:iCs/>
          <w:sz w:val="28"/>
          <w:szCs w:val="28"/>
        </w:rPr>
        <w:t>FORMULARZ OFERTOWY WYKONAWCY</w:t>
      </w:r>
    </w:p>
    <w:p w14:paraId="01FF1FFF" w14:textId="77777777" w:rsidR="000860EF" w:rsidRPr="00AC7054" w:rsidRDefault="000860EF">
      <w:pPr>
        <w:tabs>
          <w:tab w:val="left" w:pos="2410"/>
        </w:tabs>
        <w:spacing w:after="0" w:line="240" w:lineRule="auto"/>
        <w:ind w:right="11595"/>
        <w:jc w:val="center"/>
        <w:rPr>
          <w:rFonts w:ascii="Arial" w:hAnsi="Arial" w:cs="Arial"/>
          <w:b/>
          <w:i/>
        </w:rPr>
      </w:pPr>
    </w:p>
    <w:p w14:paraId="337B2685" w14:textId="662407DC" w:rsidR="000860EF" w:rsidRPr="00AC7054" w:rsidRDefault="004F45DE">
      <w:pPr>
        <w:spacing w:line="256" w:lineRule="auto"/>
        <w:jc w:val="center"/>
        <w:rPr>
          <w:rFonts w:ascii="Arial" w:eastAsia="Times New Roman Italic" w:hAnsi="Arial" w:cs="Arial"/>
          <w:bCs/>
          <w:i/>
          <w:lang w:val="pl" w:eastAsia="zh-CN" w:bidi="ar"/>
        </w:rPr>
      </w:pPr>
      <w:r w:rsidRPr="00AC7054">
        <w:rPr>
          <w:rFonts w:ascii="Arial" w:hAnsi="Arial" w:cs="Arial"/>
          <w:i/>
        </w:rPr>
        <w:t>w postępowaniu o udzielenie zamówienia publicznego na</w:t>
      </w:r>
      <w:r w:rsidRPr="00AC7054">
        <w:rPr>
          <w:rFonts w:ascii="Arial" w:hAnsi="Arial" w:cs="Arial"/>
          <w:bCs/>
          <w:i/>
        </w:rPr>
        <w:t xml:space="preserve">:  </w:t>
      </w:r>
    </w:p>
    <w:p w14:paraId="16818E98" w14:textId="022F2123" w:rsidR="000860EF" w:rsidRPr="009513FB" w:rsidRDefault="009513FB" w:rsidP="009513FB">
      <w:pPr>
        <w:spacing w:after="0" w:line="30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="002D222E" w:rsidRPr="00850A02">
        <w:rPr>
          <w:rFonts w:ascii="Arial" w:hAnsi="Arial" w:cs="Arial"/>
          <w:b/>
        </w:rPr>
        <w:t>Utrzymanie czystości i porządku w obiektach biurowych Biura Rzecznika Małych i Średnich Przedsiębiorców</w:t>
      </w:r>
      <w:r w:rsidR="004F45DE" w:rsidRPr="00AC7054">
        <w:rPr>
          <w:rFonts w:ascii="Arial" w:eastAsia="+Treść" w:hAnsi="Arial" w:cs="Arial"/>
          <w:b/>
          <w:i/>
          <w:iCs/>
          <w:sz w:val="24"/>
          <w:szCs w:val="24"/>
          <w:lang w:eastAsia="en-US"/>
        </w:rPr>
        <w:t>”</w:t>
      </w:r>
    </w:p>
    <w:p w14:paraId="03481246" w14:textId="77777777" w:rsidR="000860EF" w:rsidRPr="00AC7054" w:rsidRDefault="000860EF">
      <w:pPr>
        <w:spacing w:after="0" w:line="240" w:lineRule="auto"/>
        <w:jc w:val="center"/>
        <w:rPr>
          <w:rFonts w:ascii="Arial" w:hAnsi="Arial" w:cs="Arial"/>
          <w:b/>
        </w:rPr>
      </w:pPr>
    </w:p>
    <w:p w14:paraId="7EF1AB9E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eastAsia="Times New Roman" w:hAnsi="Arial" w:cs="Arial"/>
          <w:b/>
          <w:bCs/>
          <w:lang w:eastAsia="pl-PL"/>
        </w:rPr>
      </w:pPr>
      <w:r w:rsidRPr="00AC7054">
        <w:rPr>
          <w:rFonts w:ascii="Arial" w:hAnsi="Arial" w:cs="Arial"/>
          <w:b/>
        </w:rPr>
        <w:t>ZAMAWIAJĄCY:</w:t>
      </w:r>
      <w:bookmarkStart w:id="0" w:name="_Hlk58484798"/>
      <w:bookmarkEnd w:id="0"/>
    </w:p>
    <w:p w14:paraId="1851C257" w14:textId="77777777" w:rsidR="000860EF" w:rsidRPr="00AC7054" w:rsidRDefault="000860EF">
      <w:pPr>
        <w:spacing w:after="0" w:line="240" w:lineRule="auto"/>
        <w:ind w:rightChars="879" w:right="1934"/>
        <w:jc w:val="both"/>
        <w:rPr>
          <w:rFonts w:ascii="Arial" w:hAnsi="Arial" w:cs="Arial"/>
          <w:b/>
          <w:bCs/>
          <w:sz w:val="24"/>
          <w:szCs w:val="24"/>
        </w:rPr>
      </w:pPr>
    </w:p>
    <w:p w14:paraId="13994A6A" w14:textId="77777777" w:rsidR="000860EF" w:rsidRPr="00AC7054" w:rsidRDefault="004F45DE">
      <w:pPr>
        <w:spacing w:after="0" w:line="240" w:lineRule="auto"/>
        <w:ind w:rightChars="879" w:right="1934"/>
        <w:jc w:val="both"/>
        <w:rPr>
          <w:rFonts w:ascii="Arial" w:hAnsi="Arial" w:cs="Arial"/>
          <w:b/>
          <w:bCs/>
          <w:sz w:val="24"/>
          <w:szCs w:val="24"/>
        </w:rPr>
      </w:pPr>
      <w:r w:rsidRPr="00AC7054">
        <w:rPr>
          <w:rFonts w:ascii="Arial" w:hAnsi="Arial" w:cs="Arial"/>
          <w:b/>
          <w:bCs/>
          <w:sz w:val="24"/>
          <w:szCs w:val="24"/>
        </w:rPr>
        <w:t>Skarb Państwa – Biuro Rzecznika Małych i Średnich Przedsiębiorców,</w:t>
      </w:r>
    </w:p>
    <w:p w14:paraId="7AC890EE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Hlk4130501"/>
      <w:r w:rsidRPr="00AC7054">
        <w:rPr>
          <w:rFonts w:ascii="Arial" w:hAnsi="Arial" w:cs="Arial"/>
          <w:b/>
          <w:bCs/>
          <w:color w:val="auto"/>
          <w:sz w:val="24"/>
          <w:szCs w:val="24"/>
        </w:rPr>
        <w:t>ul. Wilcza 46, 00-679 Warszawa</w:t>
      </w:r>
      <w:bookmarkEnd w:id="1"/>
      <w:r w:rsidRPr="00AC7054">
        <w:rPr>
          <w:rFonts w:ascii="Arial" w:hAnsi="Arial" w:cs="Arial"/>
          <w:b/>
          <w:bCs/>
          <w:color w:val="auto"/>
          <w:sz w:val="24"/>
          <w:szCs w:val="24"/>
        </w:rPr>
        <w:t>,</w:t>
      </w:r>
    </w:p>
    <w:p w14:paraId="7B6D0526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color w:val="auto"/>
          <w:sz w:val="24"/>
          <w:szCs w:val="24"/>
        </w:rPr>
      </w:pPr>
      <w:r w:rsidRPr="00AC7054">
        <w:rPr>
          <w:rFonts w:ascii="Arial" w:hAnsi="Arial" w:cs="Arial"/>
          <w:b/>
          <w:bCs/>
          <w:color w:val="auto"/>
          <w:sz w:val="24"/>
          <w:szCs w:val="24"/>
        </w:rPr>
        <w:t>REGON</w:t>
      </w:r>
      <w:r w:rsidRPr="00AC7054">
        <w:rPr>
          <w:rFonts w:ascii="Arial" w:hAnsi="Arial" w:cs="Arial"/>
          <w:color w:val="auto"/>
          <w:sz w:val="24"/>
          <w:szCs w:val="24"/>
        </w:rPr>
        <w:t>:</w:t>
      </w: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  <w:color w:val="auto"/>
          <w:sz w:val="24"/>
          <w:szCs w:val="24"/>
        </w:rPr>
        <w:t>380779546,</w:t>
      </w:r>
    </w:p>
    <w:p w14:paraId="206B8B67" w14:textId="77777777" w:rsidR="000860EF" w:rsidRPr="00AC7054" w:rsidRDefault="004F45DE">
      <w:pPr>
        <w:pStyle w:val="Zal-text"/>
        <w:tabs>
          <w:tab w:val="clear" w:pos="8674"/>
        </w:tabs>
        <w:spacing w:before="0" w:after="0" w:line="240" w:lineRule="auto"/>
        <w:ind w:left="0" w:rightChars="879" w:right="1934"/>
        <w:rPr>
          <w:rFonts w:ascii="Arial" w:hAnsi="Arial" w:cs="Arial"/>
          <w:color w:val="auto"/>
          <w:sz w:val="24"/>
          <w:szCs w:val="24"/>
        </w:rPr>
      </w:pPr>
      <w:r w:rsidRPr="00AC7054">
        <w:rPr>
          <w:rFonts w:ascii="Arial" w:hAnsi="Arial" w:cs="Arial"/>
          <w:b/>
          <w:bCs/>
          <w:color w:val="auto"/>
          <w:sz w:val="24"/>
          <w:szCs w:val="24"/>
        </w:rPr>
        <w:t>NIP</w:t>
      </w:r>
      <w:r w:rsidRPr="00AC7054">
        <w:rPr>
          <w:rFonts w:ascii="Arial" w:hAnsi="Arial" w:cs="Arial"/>
          <w:color w:val="auto"/>
          <w:sz w:val="24"/>
          <w:szCs w:val="24"/>
        </w:rPr>
        <w:t>:</w:t>
      </w:r>
      <w:r w:rsidRPr="00AC705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  <w:color w:val="auto"/>
          <w:sz w:val="24"/>
          <w:szCs w:val="24"/>
        </w:rPr>
        <w:t>7010832846,</w:t>
      </w:r>
    </w:p>
    <w:p w14:paraId="58CFA6FD" w14:textId="77777777" w:rsidR="000860EF" w:rsidRPr="00AC7054" w:rsidRDefault="000860EF">
      <w:pPr>
        <w:spacing w:after="0" w:line="276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31461712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 w:rsidRPr="00AC7054">
        <w:rPr>
          <w:rFonts w:ascii="Arial" w:hAnsi="Arial" w:cs="Arial"/>
          <w:b/>
        </w:rPr>
        <w:t>WYKONAWCA:</w:t>
      </w:r>
    </w:p>
    <w:p w14:paraId="68EFDB3D" w14:textId="77777777" w:rsidR="000860EF" w:rsidRPr="00AC7054" w:rsidRDefault="004F45DE">
      <w:pPr>
        <w:spacing w:before="120" w:after="0" w:line="276" w:lineRule="auto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Niniejsza oferta zostaje złożona przez: </w:t>
      </w:r>
    </w:p>
    <w:p w14:paraId="54BA9ADC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tbl>
      <w:tblPr>
        <w:tblW w:w="129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9526"/>
      </w:tblGrid>
      <w:tr w:rsidR="002F38D7" w:rsidRPr="007752EA" w14:paraId="414F1554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7252CBF7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bookmarkStart w:id="2" w:name="_Hlk185786503"/>
            <w:r w:rsidRPr="007752EA">
              <w:rPr>
                <w:rFonts w:asciiTheme="minorHAnsi" w:hAnsiTheme="minorHAnsi" w:cstheme="minorHAnsi"/>
                <w:sz w:val="20"/>
              </w:rPr>
              <w:t>Nazwa Wykonawcy</w:t>
            </w:r>
          </w:p>
        </w:tc>
        <w:tc>
          <w:tcPr>
            <w:tcW w:w="9526" w:type="dxa"/>
            <w:vAlign w:val="center"/>
          </w:tcPr>
          <w:p w14:paraId="6D67C720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2F38D7" w:rsidRPr="007752EA" w14:paraId="539A7393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11F2175A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7752EA">
              <w:rPr>
                <w:rFonts w:asciiTheme="minorHAnsi" w:hAnsiTheme="minorHAnsi" w:cstheme="minorHAnsi"/>
                <w:sz w:val="20"/>
              </w:rPr>
              <w:t>Adres</w:t>
            </w:r>
          </w:p>
        </w:tc>
        <w:tc>
          <w:tcPr>
            <w:tcW w:w="9526" w:type="dxa"/>
            <w:vAlign w:val="center"/>
          </w:tcPr>
          <w:p w14:paraId="0F769763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2F38D7" w:rsidRPr="007752EA" w14:paraId="4603C2C4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6750BA99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7752EA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9526" w:type="dxa"/>
            <w:vAlign w:val="center"/>
          </w:tcPr>
          <w:p w14:paraId="1F136483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2F38D7" w:rsidRPr="007752EA" w14:paraId="2097467C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1953B67E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7752EA">
              <w:rPr>
                <w:rFonts w:asciiTheme="minorHAnsi" w:hAnsiTheme="minorHAnsi" w:cstheme="minorHAnsi"/>
                <w:sz w:val="20"/>
              </w:rPr>
              <w:t>E-mail</w:t>
            </w:r>
          </w:p>
        </w:tc>
        <w:tc>
          <w:tcPr>
            <w:tcW w:w="9526" w:type="dxa"/>
            <w:vAlign w:val="center"/>
          </w:tcPr>
          <w:p w14:paraId="3B8CB8B8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2F38D7" w:rsidRPr="007752EA" w14:paraId="462ECFE2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6677BC24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7752EA">
              <w:rPr>
                <w:rFonts w:asciiTheme="minorHAnsi" w:hAnsiTheme="minorHAnsi" w:cstheme="minorHAnsi"/>
                <w:sz w:val="20"/>
              </w:rPr>
              <w:t>NIP / REGON</w:t>
            </w:r>
          </w:p>
        </w:tc>
        <w:tc>
          <w:tcPr>
            <w:tcW w:w="9526" w:type="dxa"/>
            <w:vAlign w:val="center"/>
          </w:tcPr>
          <w:p w14:paraId="1A799AA8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2F38D7" w:rsidRPr="007752EA" w14:paraId="6F43F10A" w14:textId="77777777" w:rsidTr="009513FB">
        <w:trPr>
          <w:trHeight w:val="397"/>
        </w:trPr>
        <w:tc>
          <w:tcPr>
            <w:tcW w:w="3402" w:type="dxa"/>
            <w:vAlign w:val="center"/>
          </w:tcPr>
          <w:p w14:paraId="0CE9FB6E" w14:textId="77777777" w:rsidR="002F38D7" w:rsidRPr="007752EA" w:rsidRDefault="002F38D7" w:rsidP="00111635">
            <w:pPr>
              <w:shd w:val="clear" w:color="auto" w:fill="FFFFFF"/>
              <w:rPr>
                <w:rFonts w:asciiTheme="minorHAnsi" w:hAnsiTheme="minorHAnsi" w:cstheme="minorHAnsi"/>
                <w:bCs/>
                <w:sz w:val="20"/>
              </w:rPr>
            </w:pPr>
            <w:r w:rsidRPr="007752EA">
              <w:rPr>
                <w:rFonts w:asciiTheme="minorHAnsi" w:hAnsiTheme="minorHAnsi" w:cstheme="minorHAnsi"/>
                <w:sz w:val="20"/>
              </w:rPr>
              <w:t>Osoba do kontaktu (imię i nazwisko, nr telefonu, adres e-mail)</w:t>
            </w:r>
          </w:p>
        </w:tc>
        <w:tc>
          <w:tcPr>
            <w:tcW w:w="9526" w:type="dxa"/>
            <w:vAlign w:val="center"/>
          </w:tcPr>
          <w:p w14:paraId="075F54C6" w14:textId="77777777" w:rsidR="002F38D7" w:rsidRPr="007752EA" w:rsidRDefault="002F38D7" w:rsidP="00111635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bookmarkEnd w:id="2"/>
    </w:tbl>
    <w:p w14:paraId="218E8347" w14:textId="77777777" w:rsidR="00E406F1" w:rsidRDefault="00E406F1">
      <w:pPr>
        <w:spacing w:after="0" w:line="240" w:lineRule="auto"/>
        <w:rPr>
          <w:rFonts w:ascii="Arial" w:hAnsi="Arial" w:cs="Arial"/>
        </w:rPr>
      </w:pPr>
    </w:p>
    <w:p w14:paraId="4D5C420F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456E0FD0" w14:textId="77777777" w:rsidR="000860EF" w:rsidRPr="00AC7054" w:rsidRDefault="004F45DE">
      <w:pPr>
        <w:numPr>
          <w:ilvl w:val="0"/>
          <w:numId w:val="1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Arial" w:hAnsi="Arial" w:cs="Arial"/>
          <w:b/>
        </w:rPr>
      </w:pPr>
      <w:r w:rsidRPr="00AC7054">
        <w:rPr>
          <w:rFonts w:ascii="Arial" w:hAnsi="Arial" w:cs="Arial"/>
          <w:b/>
        </w:rPr>
        <w:t>OŚWIADCZENIA:</w:t>
      </w:r>
    </w:p>
    <w:p w14:paraId="2A618032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797FCBA3" w14:textId="77777777" w:rsidR="000860EF" w:rsidRPr="00AC7054" w:rsidRDefault="004F45DE">
      <w:pPr>
        <w:spacing w:after="120" w:line="240" w:lineRule="auto"/>
        <w:rPr>
          <w:rFonts w:ascii="Arial" w:hAnsi="Arial" w:cs="Arial"/>
        </w:rPr>
      </w:pPr>
      <w:r w:rsidRPr="00AC7054">
        <w:rPr>
          <w:rFonts w:ascii="Arial" w:hAnsi="Arial" w:cs="Arial"/>
        </w:rPr>
        <w:t>Ja (my) niżej podpisany(i) oświadczam(y), że:</w:t>
      </w:r>
    </w:p>
    <w:p w14:paraId="3A272A56" w14:textId="76FE383C" w:rsidR="00F36B29" w:rsidRPr="00F36B29" w:rsidRDefault="004F45DE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AC7054">
        <w:rPr>
          <w:rFonts w:ascii="Arial" w:hAnsi="Arial" w:cs="Arial"/>
        </w:rPr>
        <w:t xml:space="preserve">Zapoznałem się z treścią Specyfikacji Warunków Zamówienia </w:t>
      </w:r>
      <w:r w:rsidR="003E7B94">
        <w:rPr>
          <w:rFonts w:ascii="Arial" w:hAnsi="Arial" w:cs="Arial"/>
        </w:rPr>
        <w:t xml:space="preserve">oraz </w:t>
      </w:r>
      <w:r w:rsidR="000C719E">
        <w:rPr>
          <w:rFonts w:ascii="Arial" w:hAnsi="Arial" w:cs="Arial"/>
        </w:rPr>
        <w:t>Projektowanymi Postanowieniami Umowy</w:t>
      </w:r>
      <w:r w:rsidR="003E7B94">
        <w:rPr>
          <w:rFonts w:ascii="Arial" w:hAnsi="Arial" w:cs="Arial"/>
        </w:rPr>
        <w:t xml:space="preserve"> </w:t>
      </w:r>
      <w:r w:rsidRPr="00AC7054">
        <w:rPr>
          <w:rFonts w:ascii="Arial" w:hAnsi="Arial" w:cs="Arial"/>
        </w:rPr>
        <w:t>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32D0C991" w14:textId="77777777" w:rsidR="00C9052B" w:rsidRPr="009326DD" w:rsidRDefault="00F36B29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>Uważam/y  się  za  związanych  niniejszą  ofertą  na  czas  wskazany w SWZ.</w:t>
      </w:r>
    </w:p>
    <w:p w14:paraId="7F763F6F" w14:textId="3A79FE43" w:rsidR="000C1351" w:rsidRDefault="00E6117F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0C1351" w:rsidRPr="000C1351">
        <w:rPr>
          <w:rFonts w:ascii="Arial" w:hAnsi="Arial" w:cs="Arial"/>
          <w:b/>
        </w:rPr>
        <w:t xml:space="preserve">akres zamówienia, który zamierzam/my* powierzyć Podwykonawcom oraz ich nazwy: </w:t>
      </w:r>
    </w:p>
    <w:p w14:paraId="3AFDECCB" w14:textId="77777777" w:rsidR="000C1351" w:rsidRDefault="000C1351" w:rsidP="00FA4247">
      <w:pPr>
        <w:tabs>
          <w:tab w:val="left" w:pos="786"/>
          <w:tab w:val="left" w:pos="2340"/>
        </w:tabs>
        <w:suppressAutoHyphens w:val="0"/>
        <w:spacing w:after="0" w:line="300" w:lineRule="atLeast"/>
        <w:ind w:left="357"/>
        <w:contextualSpacing/>
        <w:jc w:val="both"/>
        <w:rPr>
          <w:rFonts w:ascii="Arial" w:hAnsi="Arial" w:cs="Arial"/>
          <w:b/>
        </w:rPr>
      </w:pPr>
      <w:r w:rsidRPr="000C1351">
        <w:rPr>
          <w:rFonts w:ascii="Arial" w:hAnsi="Arial" w:cs="Arial"/>
          <w:b/>
        </w:rPr>
        <w:t>(zakres ............................................ – nazwa Podwykonawcy .............................................)</w:t>
      </w:r>
    </w:p>
    <w:p w14:paraId="640704F9" w14:textId="3A71F380" w:rsidR="009326DD" w:rsidRPr="00C9052B" w:rsidRDefault="000C1351" w:rsidP="00FA4247">
      <w:pPr>
        <w:tabs>
          <w:tab w:val="left" w:pos="786"/>
          <w:tab w:val="left" w:pos="2340"/>
        </w:tabs>
        <w:suppressAutoHyphens w:val="0"/>
        <w:spacing w:after="0" w:line="300" w:lineRule="atLeast"/>
        <w:ind w:left="357"/>
        <w:contextualSpacing/>
        <w:jc w:val="both"/>
        <w:rPr>
          <w:rFonts w:ascii="Arial" w:hAnsi="Arial" w:cs="Arial"/>
          <w:b/>
        </w:rPr>
      </w:pPr>
      <w:r w:rsidRPr="000C1351">
        <w:rPr>
          <w:rFonts w:ascii="Arial" w:hAnsi="Arial" w:cs="Arial"/>
          <w:b/>
        </w:rPr>
        <w:t>(zakres ............................................ – nazwa Podwykonawcy .............................................)</w:t>
      </w:r>
    </w:p>
    <w:p w14:paraId="392E1946" w14:textId="513500AC" w:rsidR="00C9052B" w:rsidRPr="00C9052B" w:rsidRDefault="00C9052B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 xml:space="preserve">Oświadczam/my, że posiadamy niezbędną wiedzę i doświadczenie oraz dysponuję/my potencjałem technicznym i osobami zdolnymi do należytego i profesjonalnego wykonania przedmiotu umowy, o którym mowa w </w:t>
      </w:r>
      <w:r w:rsidR="00D157C8">
        <w:rPr>
          <w:rFonts w:ascii="Arial" w:hAnsi="Arial" w:cs="Arial"/>
        </w:rPr>
        <w:t xml:space="preserve">SWZ oraz </w:t>
      </w:r>
      <w:r w:rsidR="002655F0">
        <w:rPr>
          <w:rFonts w:ascii="Arial" w:hAnsi="Arial" w:cs="Arial"/>
        </w:rPr>
        <w:t>OPZ</w:t>
      </w:r>
      <w:r w:rsidRPr="00C9052B">
        <w:rPr>
          <w:rFonts w:ascii="Arial" w:hAnsi="Arial" w:cs="Arial"/>
        </w:rPr>
        <w:t>.</w:t>
      </w:r>
    </w:p>
    <w:p w14:paraId="7975D6A3" w14:textId="12E3CD5A" w:rsidR="00F36B29" w:rsidRPr="00C9052B" w:rsidRDefault="00F36B29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 xml:space="preserve">Oświadczamy, że załączony do </w:t>
      </w:r>
      <w:r w:rsidR="002655F0">
        <w:rPr>
          <w:rFonts w:ascii="Arial" w:hAnsi="Arial" w:cs="Arial"/>
        </w:rPr>
        <w:t>SWZ</w:t>
      </w:r>
      <w:r w:rsidRPr="00C9052B">
        <w:rPr>
          <w:rFonts w:ascii="Arial" w:hAnsi="Arial" w:cs="Arial"/>
        </w:rPr>
        <w:t xml:space="preserve"> załącznik nr </w:t>
      </w:r>
      <w:r w:rsidR="002D222E">
        <w:rPr>
          <w:rFonts w:ascii="Arial" w:hAnsi="Arial" w:cs="Arial"/>
        </w:rPr>
        <w:t>6</w:t>
      </w:r>
      <w:r w:rsidRPr="00C9052B">
        <w:rPr>
          <w:rFonts w:ascii="Arial" w:hAnsi="Arial" w:cs="Arial"/>
        </w:rPr>
        <w:t xml:space="preserve"> - </w:t>
      </w:r>
      <w:r w:rsidR="00E7643A">
        <w:rPr>
          <w:rFonts w:ascii="Arial" w:hAnsi="Arial" w:cs="Arial"/>
        </w:rPr>
        <w:t>Projekt</w:t>
      </w:r>
      <w:r w:rsidRPr="00C9052B">
        <w:rPr>
          <w:rFonts w:ascii="Arial" w:hAnsi="Arial" w:cs="Arial"/>
        </w:rPr>
        <w:t xml:space="preserve"> umow</w:t>
      </w:r>
      <w:r w:rsidR="002655F0">
        <w:rPr>
          <w:rFonts w:ascii="Arial" w:hAnsi="Arial" w:cs="Arial"/>
        </w:rPr>
        <w:t>y</w:t>
      </w:r>
      <w:r w:rsidRPr="00C9052B">
        <w:rPr>
          <w:rFonts w:ascii="Arial" w:hAnsi="Arial" w:cs="Arial"/>
        </w:rPr>
        <w:t xml:space="preserve"> został przez nas zaakceptowany i zobowiązujemy się w przypadku wyboru naszej oferty do zawarcia umowy na określonych w nim warunkach w miejscu i terminie wyznaczonym przez Zamawiającego,</w:t>
      </w:r>
    </w:p>
    <w:p w14:paraId="19EE3D31" w14:textId="77777777" w:rsidR="00F36B29" w:rsidRPr="00C9052B" w:rsidRDefault="00F36B29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 xml:space="preserve">Składam(y) niniejszą ofertę we własnym imieniu /jako Wykonawcy wspólnie ubiegający się  o udzielenie zamówienia </w:t>
      </w:r>
      <w:r w:rsidRPr="00C9052B">
        <w:rPr>
          <w:rFonts w:ascii="Arial" w:hAnsi="Arial" w:cs="Arial"/>
          <w:i/>
          <w:u w:val="single"/>
        </w:rPr>
        <w:t>(niepotrzebne skreślić)</w:t>
      </w:r>
      <w:r w:rsidRPr="00C9052B">
        <w:rPr>
          <w:rFonts w:ascii="Arial" w:hAnsi="Arial" w:cs="Arial"/>
          <w:i/>
        </w:rPr>
        <w:t>,</w:t>
      </w:r>
    </w:p>
    <w:p w14:paraId="3987BAF1" w14:textId="77777777" w:rsidR="00F36B29" w:rsidRPr="00C9052B" w:rsidRDefault="00F36B29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>Nie uczestniczę (</w:t>
      </w:r>
      <w:proofErr w:type="spellStart"/>
      <w:r w:rsidRPr="00C9052B">
        <w:rPr>
          <w:rFonts w:ascii="Arial" w:hAnsi="Arial" w:cs="Arial"/>
        </w:rPr>
        <w:t>ymy</w:t>
      </w:r>
      <w:proofErr w:type="spellEnd"/>
      <w:r w:rsidRPr="00C9052B">
        <w:rPr>
          <w:rFonts w:ascii="Arial" w:hAnsi="Arial" w:cs="Arial"/>
        </w:rPr>
        <w:t>) jako Wykonawca w jakiejkolwiek innej ofercie złożonej w celu udzielenia niniejszego zamówienia,</w:t>
      </w:r>
    </w:p>
    <w:p w14:paraId="5A4539DC" w14:textId="594A1A4F" w:rsidR="00F36B29" w:rsidRPr="000C6E6E" w:rsidRDefault="00F36B29" w:rsidP="00FA4247">
      <w:pPr>
        <w:numPr>
          <w:ilvl w:val="1"/>
          <w:numId w:val="12"/>
        </w:numPr>
        <w:suppressAutoHyphens w:val="0"/>
        <w:spacing w:after="0" w:line="300" w:lineRule="atLeast"/>
        <w:ind w:left="357" w:hanging="360"/>
        <w:contextualSpacing/>
        <w:jc w:val="both"/>
        <w:rPr>
          <w:rFonts w:ascii="Arial" w:hAnsi="Arial" w:cs="Arial"/>
          <w:b/>
        </w:rPr>
      </w:pPr>
      <w:r w:rsidRPr="00C9052B">
        <w:rPr>
          <w:rFonts w:ascii="Arial" w:hAnsi="Arial" w:cs="Arial"/>
        </w:rPr>
        <w:t xml:space="preserve">Stosownie do art. 225 ustawy </w:t>
      </w:r>
      <w:proofErr w:type="spellStart"/>
      <w:r w:rsidRPr="00C9052B">
        <w:rPr>
          <w:rFonts w:ascii="Arial" w:hAnsi="Arial" w:cs="Arial"/>
        </w:rPr>
        <w:t>Pzp</w:t>
      </w:r>
      <w:proofErr w:type="spellEnd"/>
      <w:r w:rsidRPr="00C9052B">
        <w:rPr>
          <w:rFonts w:ascii="Arial" w:hAnsi="Arial" w:cs="Arial"/>
        </w:rPr>
        <w:t xml:space="preserve"> oświadczam/y, że wybór naszej oferty </w:t>
      </w:r>
      <w:r w:rsidRPr="00C9052B">
        <w:rPr>
          <w:rFonts w:ascii="Arial" w:hAnsi="Arial" w:cs="Arial"/>
          <w:b/>
          <w:bCs/>
        </w:rPr>
        <w:t>będzie/nie będzie</w:t>
      </w:r>
      <w:r w:rsidRPr="00C9052B">
        <w:rPr>
          <w:rFonts w:ascii="Arial" w:hAnsi="Arial" w:cs="Arial"/>
        </w:rPr>
        <w:t xml:space="preserve"> prowadził do powstania u Zamawiającego obowiązku podatkowego zgodnie</w:t>
      </w:r>
      <w:r w:rsidRPr="00F36B29">
        <w:rPr>
          <w:rFonts w:ascii="Arial" w:hAnsi="Arial" w:cs="Arial"/>
        </w:rPr>
        <w:t xml:space="preserve"> z przepisami o podatku od towarów i usług </w:t>
      </w:r>
      <w:r w:rsidRPr="00F36B29">
        <w:rPr>
          <w:rFonts w:ascii="Arial" w:hAnsi="Arial" w:cs="Arial"/>
          <w:i/>
          <w:u w:val="single"/>
        </w:rPr>
        <w:t>(niepotrzebne skreślić),</w:t>
      </w:r>
    </w:p>
    <w:p w14:paraId="7E8FA631" w14:textId="77777777" w:rsidR="003C5052" w:rsidRDefault="003C5052">
      <w:pPr>
        <w:tabs>
          <w:tab w:val="left" w:pos="2914"/>
        </w:tabs>
        <w:spacing w:after="120"/>
        <w:rPr>
          <w:rFonts w:ascii="Arial" w:hAnsi="Arial" w:cs="Arial"/>
          <w:bCs/>
          <w:iCs/>
        </w:rPr>
      </w:pPr>
    </w:p>
    <w:p w14:paraId="08FFBC17" w14:textId="6F264A10" w:rsidR="000C6E6E" w:rsidRDefault="000C6E6E" w:rsidP="000C6E6E">
      <w:pPr>
        <w:pStyle w:val="Akapitzlist"/>
        <w:numPr>
          <w:ilvl w:val="0"/>
          <w:numId w:val="12"/>
        </w:numPr>
        <w:tabs>
          <w:tab w:val="clear" w:pos="2340"/>
        </w:tabs>
        <w:suppressAutoHyphens w:val="0"/>
        <w:spacing w:after="200" w:line="276" w:lineRule="auto"/>
        <w:ind w:left="426" w:hanging="284"/>
        <w:jc w:val="both"/>
        <w:rPr>
          <w:rFonts w:cs="Calibri"/>
          <w:b/>
          <w:bCs/>
          <w:sz w:val="24"/>
          <w:szCs w:val="24"/>
          <w:highlight w:val="lightGray"/>
        </w:rPr>
      </w:pPr>
      <w:r w:rsidRPr="009326DD">
        <w:rPr>
          <w:rFonts w:cs="Calibri"/>
          <w:b/>
          <w:bCs/>
          <w:sz w:val="24"/>
          <w:szCs w:val="24"/>
          <w:highlight w:val="lightGray"/>
        </w:rPr>
        <w:t>OFERUJEMY WYKONANIE PRZEDMIOTU ZAMÓWIENIA ZA KWOTĘ:</w:t>
      </w:r>
    </w:p>
    <w:p w14:paraId="4D996E85" w14:textId="713E1259" w:rsidR="006C4D56" w:rsidRDefault="006C4D56" w:rsidP="006C4D56">
      <w:pPr>
        <w:pStyle w:val="Akapitzlist"/>
        <w:tabs>
          <w:tab w:val="left" w:pos="2340"/>
        </w:tabs>
        <w:suppressAutoHyphens w:val="0"/>
        <w:spacing w:after="200"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  <w:highlight w:val="lightGray"/>
        </w:rPr>
      </w:pPr>
      <w:r w:rsidRPr="00D157C8">
        <w:rPr>
          <w:rFonts w:ascii="Arial" w:hAnsi="Arial" w:cs="Arial"/>
          <w:b/>
          <w:bCs/>
          <w:sz w:val="20"/>
          <w:szCs w:val="20"/>
          <w:highlight w:val="lightGray"/>
        </w:rPr>
        <w:t xml:space="preserve">Kryterium </w:t>
      </w:r>
      <w:r w:rsidR="002D222E">
        <w:rPr>
          <w:rFonts w:ascii="Arial" w:hAnsi="Arial" w:cs="Arial"/>
          <w:b/>
          <w:bCs/>
          <w:sz w:val="20"/>
          <w:szCs w:val="20"/>
          <w:highlight w:val="lightGray"/>
        </w:rPr>
        <w:t xml:space="preserve"> (C ) </w:t>
      </w:r>
      <w:r w:rsidRPr="00D157C8">
        <w:rPr>
          <w:rFonts w:ascii="Arial" w:hAnsi="Arial" w:cs="Arial"/>
          <w:b/>
          <w:bCs/>
          <w:sz w:val="20"/>
          <w:szCs w:val="20"/>
          <w:highlight w:val="lightGray"/>
        </w:rPr>
        <w:t>CENA</w:t>
      </w:r>
      <w:r w:rsidR="00CA7031">
        <w:rPr>
          <w:rFonts w:ascii="Arial" w:hAnsi="Arial" w:cs="Arial"/>
          <w:b/>
          <w:bCs/>
          <w:sz w:val="20"/>
          <w:szCs w:val="20"/>
          <w:highlight w:val="lightGray"/>
        </w:rPr>
        <w:t xml:space="preserve"> – 60%</w:t>
      </w:r>
    </w:p>
    <w:p w14:paraId="4106CB38" w14:textId="77777777" w:rsidR="002655F0" w:rsidRDefault="002655F0" w:rsidP="006C4D56">
      <w:pPr>
        <w:pStyle w:val="Akapitzlist"/>
        <w:tabs>
          <w:tab w:val="left" w:pos="2340"/>
        </w:tabs>
        <w:suppressAutoHyphens w:val="0"/>
        <w:spacing w:after="200" w:line="276" w:lineRule="auto"/>
        <w:ind w:left="426"/>
        <w:jc w:val="both"/>
        <w:rPr>
          <w:rFonts w:ascii="Arial" w:hAnsi="Arial" w:cs="Arial"/>
          <w:b/>
          <w:bCs/>
          <w:sz w:val="20"/>
          <w:szCs w:val="20"/>
          <w:highlight w:val="lightGray"/>
        </w:rPr>
      </w:pPr>
    </w:p>
    <w:p w14:paraId="718F490A" w14:textId="77777777" w:rsidR="00CA7031" w:rsidRDefault="000C6E6E" w:rsidP="00CA7031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  <w:highlight w:val="lightGray"/>
        </w:rPr>
        <w:t>Na część 1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</w:t>
      </w:r>
      <w:r w:rsidR="002A15DD">
        <w:rPr>
          <w:rFonts w:ascii="Arial" w:hAnsi="Arial" w:cs="Arial"/>
          <w:b/>
          <w:bCs/>
          <w:sz w:val="20"/>
          <w:szCs w:val="20"/>
        </w:rPr>
        <w:t>Z</w:t>
      </w:r>
      <w:r w:rsidR="002A15DD" w:rsidRPr="00D157C8">
        <w:rPr>
          <w:rFonts w:ascii="Arial" w:hAnsi="Arial" w:cs="Arial"/>
          <w:b/>
          <w:bCs/>
          <w:sz w:val="20"/>
          <w:szCs w:val="20"/>
        </w:rPr>
        <w:t>amówieni</w:t>
      </w:r>
      <w:r w:rsidR="00CA7031">
        <w:rPr>
          <w:rFonts w:ascii="Arial" w:hAnsi="Arial" w:cs="Arial"/>
          <w:b/>
          <w:bCs/>
          <w:sz w:val="20"/>
          <w:szCs w:val="20"/>
        </w:rPr>
        <w:t>a</w:t>
      </w:r>
      <w:r w:rsidR="002A15DD" w:rsidRPr="00D157C8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239BBB7" w14:textId="4849AABF" w:rsidR="002A15DD" w:rsidRDefault="002A15DD" w:rsidP="00CA7031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</w:rPr>
        <w:t xml:space="preserve">Lokalizacja nr 1 i 2 (ul. Wilcza 46, 00-679 Warszawa):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</w:p>
    <w:p w14:paraId="11EF1D1C" w14:textId="77777777" w:rsidR="002A15DD" w:rsidRDefault="002A15DD" w:rsidP="009513FB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</w:p>
    <w:p w14:paraId="370AD298" w14:textId="77777777" w:rsidR="002A15DD" w:rsidRDefault="002A15DD" w:rsidP="009513FB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20"/>
        <w:tblW w:w="131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23"/>
        <w:gridCol w:w="4053"/>
        <w:gridCol w:w="2094"/>
        <w:gridCol w:w="2371"/>
        <w:gridCol w:w="1655"/>
        <w:gridCol w:w="2476"/>
      </w:tblGrid>
      <w:tr w:rsidR="00E7643A" w:rsidRPr="002A15DD" w14:paraId="30E1734A" w14:textId="77777777" w:rsidTr="00977AB2">
        <w:trPr>
          <w:trHeight w:val="938"/>
        </w:trPr>
        <w:tc>
          <w:tcPr>
            <w:tcW w:w="523" w:type="dxa"/>
            <w:vAlign w:val="center"/>
          </w:tcPr>
          <w:p w14:paraId="2988A003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053" w:type="dxa"/>
            <w:vAlign w:val="center"/>
          </w:tcPr>
          <w:p w14:paraId="796F5AA5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2094" w:type="dxa"/>
            <w:vAlign w:val="center"/>
          </w:tcPr>
          <w:p w14:paraId="4231DC92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 brutto w zł za 1 miesiąc</w:t>
            </w:r>
          </w:p>
          <w:p w14:paraId="0DE79A85" w14:textId="1E05FF9C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1" w:type="dxa"/>
            <w:vAlign w:val="center"/>
          </w:tcPr>
          <w:p w14:paraId="091F8CC1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1655" w:type="dxa"/>
            <w:vAlign w:val="center"/>
          </w:tcPr>
          <w:p w14:paraId="4D8D4381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Stawka podatku VAT</w:t>
            </w:r>
          </w:p>
          <w:p w14:paraId="3F638FBE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w [%]</w:t>
            </w:r>
          </w:p>
        </w:tc>
        <w:tc>
          <w:tcPr>
            <w:tcW w:w="2476" w:type="dxa"/>
            <w:vAlign w:val="center"/>
          </w:tcPr>
          <w:p w14:paraId="698E4ABB" w14:textId="049B2B67" w:rsidR="00E7643A" w:rsidRPr="002A15DD" w:rsidRDefault="00CF5674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brutto 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br/>
              <w:t>w zł</w:t>
            </w:r>
          </w:p>
          <w:p w14:paraId="12D5D88E" w14:textId="5261FA2F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[kol.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x kol. </w:t>
            </w:r>
            <w:r w:rsidR="000668D2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4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E7643A" w:rsidRPr="002A15DD" w14:paraId="21C868EB" w14:textId="77777777" w:rsidTr="00977AB2">
        <w:trPr>
          <w:trHeight w:val="152"/>
        </w:trPr>
        <w:tc>
          <w:tcPr>
            <w:tcW w:w="523" w:type="dxa"/>
            <w:vAlign w:val="center"/>
          </w:tcPr>
          <w:p w14:paraId="54109E18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053" w:type="dxa"/>
            <w:vAlign w:val="center"/>
          </w:tcPr>
          <w:p w14:paraId="1C8DF21C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94" w:type="dxa"/>
          </w:tcPr>
          <w:p w14:paraId="3B9134DE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371" w:type="dxa"/>
            <w:vAlign w:val="center"/>
          </w:tcPr>
          <w:p w14:paraId="4CA60389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55" w:type="dxa"/>
            <w:vAlign w:val="center"/>
          </w:tcPr>
          <w:p w14:paraId="681F947C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76" w:type="dxa"/>
            <w:vAlign w:val="center"/>
          </w:tcPr>
          <w:p w14:paraId="1E9052E2" w14:textId="77777777" w:rsidR="00E7643A" w:rsidRPr="002A15DD" w:rsidRDefault="00E7643A" w:rsidP="002A15DD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E7643A" w:rsidRPr="002A15DD" w14:paraId="579E89E9" w14:textId="77777777" w:rsidTr="00977AB2">
        <w:trPr>
          <w:trHeight w:val="1254"/>
        </w:trPr>
        <w:tc>
          <w:tcPr>
            <w:tcW w:w="523" w:type="dxa"/>
            <w:vAlign w:val="center"/>
          </w:tcPr>
          <w:p w14:paraId="206DB76B" w14:textId="77777777" w:rsidR="00E7643A" w:rsidRPr="002A15DD" w:rsidRDefault="00E7643A" w:rsidP="002A15DD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470" w:hanging="357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053" w:type="dxa"/>
            <w:vAlign w:val="center"/>
          </w:tcPr>
          <w:p w14:paraId="2C22589E" w14:textId="30079FBB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t xml:space="preserve">Świadczenie usługi sprzątania wraz </w:t>
            </w: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br/>
              <w:t>z zapewnieniem artykułów sanitarno-higienicznych</w:t>
            </w:r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 xml:space="preserve"> – zgodnie z </w:t>
            </w:r>
            <w:proofErr w:type="spellStart"/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>opz</w:t>
            </w:r>
            <w:proofErr w:type="spellEnd"/>
          </w:p>
          <w:p w14:paraId="3CAE6995" w14:textId="77777777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2094" w:type="dxa"/>
            <w:vAlign w:val="center"/>
          </w:tcPr>
          <w:p w14:paraId="70CBF25D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1" w:type="dxa"/>
            <w:vAlign w:val="center"/>
          </w:tcPr>
          <w:p w14:paraId="5B1DD531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55" w:type="dxa"/>
            <w:vAlign w:val="center"/>
          </w:tcPr>
          <w:p w14:paraId="6D5FE462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…%</w:t>
            </w:r>
          </w:p>
        </w:tc>
        <w:tc>
          <w:tcPr>
            <w:tcW w:w="2476" w:type="dxa"/>
            <w:vAlign w:val="center"/>
          </w:tcPr>
          <w:p w14:paraId="12C98275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F359FC5" w14:textId="77777777" w:rsidR="002A15DD" w:rsidRDefault="002A15DD" w:rsidP="009513FB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</w:p>
    <w:p w14:paraId="242A47B8" w14:textId="77777777" w:rsidR="002A15DD" w:rsidRDefault="002A15DD" w:rsidP="009513FB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</w:p>
    <w:p w14:paraId="6B3765A2" w14:textId="77777777" w:rsidR="00CA7031" w:rsidRDefault="000C6E6E" w:rsidP="00CA7031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  <w:bookmarkStart w:id="3" w:name="_Hlk120699289"/>
      <w:r w:rsidRPr="00D157C8">
        <w:rPr>
          <w:rFonts w:ascii="Arial" w:hAnsi="Arial" w:cs="Arial"/>
          <w:b/>
          <w:bCs/>
          <w:sz w:val="20"/>
          <w:szCs w:val="20"/>
          <w:highlight w:val="lightGray"/>
        </w:rPr>
        <w:t>Na część 2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20699786"/>
      <w:bookmarkEnd w:id="3"/>
      <w:r w:rsidRPr="00D157C8">
        <w:rPr>
          <w:rFonts w:ascii="Arial" w:hAnsi="Arial" w:cs="Arial"/>
          <w:b/>
          <w:bCs/>
          <w:sz w:val="20"/>
          <w:szCs w:val="20"/>
        </w:rPr>
        <w:t xml:space="preserve">Zamówienia </w:t>
      </w:r>
    </w:p>
    <w:p w14:paraId="193F0382" w14:textId="6D6437BA" w:rsidR="002A15DD" w:rsidRDefault="000C6E6E" w:rsidP="00CA7031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</w:rPr>
        <w:t>Lokalizacj</w:t>
      </w:r>
      <w:r w:rsidR="00CA7031">
        <w:rPr>
          <w:rFonts w:ascii="Arial" w:hAnsi="Arial" w:cs="Arial"/>
          <w:b/>
          <w:bCs/>
          <w:sz w:val="20"/>
          <w:szCs w:val="20"/>
        </w:rPr>
        <w:t>a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D222E">
        <w:rPr>
          <w:rFonts w:ascii="Arial" w:hAnsi="Arial" w:cs="Arial"/>
          <w:b/>
          <w:bCs/>
          <w:sz w:val="20"/>
          <w:szCs w:val="20"/>
        </w:rPr>
        <w:t>3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(ul. Ciepła 1 lok. 10, 15-472 Białystok): </w:t>
      </w:r>
    </w:p>
    <w:p w14:paraId="0889946E" w14:textId="77777777" w:rsidR="00E7643A" w:rsidRDefault="00E7643A" w:rsidP="00CA7031">
      <w:pPr>
        <w:spacing w:after="0" w:line="300" w:lineRule="atLeast"/>
        <w:ind w:left="1418" w:hanging="1132"/>
        <w:rPr>
          <w:rFonts w:ascii="Arial" w:hAnsi="Arial" w:cs="Arial"/>
          <w:b/>
          <w:bCs/>
          <w:sz w:val="20"/>
          <w:szCs w:val="20"/>
        </w:rPr>
      </w:pPr>
    </w:p>
    <w:p w14:paraId="6A8E0825" w14:textId="77777777" w:rsidR="002A15DD" w:rsidRDefault="002A15DD" w:rsidP="009513FB">
      <w:pPr>
        <w:spacing w:after="0" w:line="300" w:lineRule="atLeast"/>
        <w:ind w:left="1418" w:hanging="2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30"/>
        <w:tblW w:w="1324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93"/>
        <w:gridCol w:w="3911"/>
        <w:gridCol w:w="2105"/>
        <w:gridCol w:w="2386"/>
        <w:gridCol w:w="1663"/>
        <w:gridCol w:w="2490"/>
      </w:tblGrid>
      <w:tr w:rsidR="00E7643A" w:rsidRPr="002A15DD" w14:paraId="0FA2A63E" w14:textId="77777777" w:rsidTr="00977AB2">
        <w:trPr>
          <w:trHeight w:val="939"/>
        </w:trPr>
        <w:tc>
          <w:tcPr>
            <w:tcW w:w="693" w:type="dxa"/>
            <w:vAlign w:val="center"/>
          </w:tcPr>
          <w:p w14:paraId="0F983FD4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11" w:type="dxa"/>
            <w:vAlign w:val="center"/>
          </w:tcPr>
          <w:p w14:paraId="5ED5508D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2105" w:type="dxa"/>
            <w:vAlign w:val="center"/>
          </w:tcPr>
          <w:p w14:paraId="24BF04C5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 brutto w zł za 1 miesiąc</w:t>
            </w:r>
          </w:p>
          <w:p w14:paraId="4F26B775" w14:textId="3FB278A2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6" w:type="dxa"/>
            <w:vAlign w:val="center"/>
          </w:tcPr>
          <w:p w14:paraId="1B58DEB2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1663" w:type="dxa"/>
            <w:vAlign w:val="center"/>
          </w:tcPr>
          <w:p w14:paraId="16BBF1F9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Stawka podatku VAT</w:t>
            </w:r>
          </w:p>
          <w:p w14:paraId="433E902F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w [%]</w:t>
            </w:r>
          </w:p>
        </w:tc>
        <w:tc>
          <w:tcPr>
            <w:tcW w:w="2490" w:type="dxa"/>
            <w:vAlign w:val="center"/>
          </w:tcPr>
          <w:p w14:paraId="522E33CA" w14:textId="6571ED86" w:rsidR="00E7643A" w:rsidRPr="002A15DD" w:rsidRDefault="00CF5674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brutto 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br/>
              <w:t>w zł</w:t>
            </w:r>
          </w:p>
          <w:p w14:paraId="5185A89E" w14:textId="684DC013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[kol.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x kol. </w:t>
            </w:r>
            <w:r w:rsidR="000668D2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4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E7643A" w:rsidRPr="002A15DD" w14:paraId="4F7E96B9" w14:textId="77777777" w:rsidTr="00977AB2">
        <w:trPr>
          <w:trHeight w:val="151"/>
        </w:trPr>
        <w:tc>
          <w:tcPr>
            <w:tcW w:w="693" w:type="dxa"/>
            <w:vAlign w:val="center"/>
          </w:tcPr>
          <w:p w14:paraId="6DD06120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911" w:type="dxa"/>
            <w:vAlign w:val="center"/>
          </w:tcPr>
          <w:p w14:paraId="6E2B0933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105" w:type="dxa"/>
          </w:tcPr>
          <w:p w14:paraId="7CAF10DA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386" w:type="dxa"/>
            <w:vAlign w:val="center"/>
          </w:tcPr>
          <w:p w14:paraId="632678A0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37182FBF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90" w:type="dxa"/>
            <w:vAlign w:val="center"/>
          </w:tcPr>
          <w:p w14:paraId="35EC90DF" w14:textId="77777777" w:rsidR="00E7643A" w:rsidRPr="002A15DD" w:rsidRDefault="00E7643A" w:rsidP="002A15DD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E7643A" w:rsidRPr="002A15DD" w14:paraId="5BA03A31" w14:textId="77777777" w:rsidTr="00977AB2">
        <w:trPr>
          <w:trHeight w:val="1256"/>
        </w:trPr>
        <w:tc>
          <w:tcPr>
            <w:tcW w:w="693" w:type="dxa"/>
            <w:vAlign w:val="center"/>
          </w:tcPr>
          <w:p w14:paraId="46691DA2" w14:textId="77777777" w:rsidR="00E7643A" w:rsidRPr="002A15DD" w:rsidRDefault="00E7643A" w:rsidP="00CA7031">
            <w:pPr>
              <w:numPr>
                <w:ilvl w:val="0"/>
                <w:numId w:val="3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1" w:type="dxa"/>
            <w:vAlign w:val="center"/>
          </w:tcPr>
          <w:p w14:paraId="4BD6BCC0" w14:textId="77777777" w:rsidR="00CF5674" w:rsidRPr="002A15DD" w:rsidRDefault="00E7643A" w:rsidP="00CF5674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t xml:space="preserve">Świadczenie usługi sprzątania wraz </w:t>
            </w: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br/>
              <w:t>z zapewnieniem artykułów sanitarno-higienicznych</w:t>
            </w:r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 xml:space="preserve">– zgodnie z </w:t>
            </w:r>
            <w:proofErr w:type="spellStart"/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>opz</w:t>
            </w:r>
            <w:proofErr w:type="spellEnd"/>
          </w:p>
          <w:p w14:paraId="49A2B54E" w14:textId="0813DFE7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14:paraId="021248EE" w14:textId="77777777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2105" w:type="dxa"/>
            <w:vAlign w:val="center"/>
          </w:tcPr>
          <w:p w14:paraId="0304637E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6" w:type="dxa"/>
            <w:vAlign w:val="center"/>
          </w:tcPr>
          <w:p w14:paraId="5A698C66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63" w:type="dxa"/>
            <w:vAlign w:val="center"/>
          </w:tcPr>
          <w:p w14:paraId="7F8BD5E8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…%</w:t>
            </w:r>
          </w:p>
        </w:tc>
        <w:tc>
          <w:tcPr>
            <w:tcW w:w="2490" w:type="dxa"/>
            <w:vAlign w:val="center"/>
          </w:tcPr>
          <w:p w14:paraId="329A118E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03AE90E" w14:textId="77777777" w:rsidR="002A15DD" w:rsidRDefault="002A15DD" w:rsidP="009513FB">
      <w:pPr>
        <w:spacing w:after="0" w:line="300" w:lineRule="atLeast"/>
        <w:ind w:left="1418" w:hanging="2"/>
        <w:rPr>
          <w:rFonts w:ascii="Arial" w:hAnsi="Arial" w:cs="Arial"/>
          <w:b/>
          <w:bCs/>
          <w:sz w:val="20"/>
          <w:szCs w:val="20"/>
        </w:rPr>
      </w:pPr>
    </w:p>
    <w:p w14:paraId="59BF8626" w14:textId="77777777" w:rsidR="002A15DD" w:rsidRPr="00D157C8" w:rsidRDefault="002A15DD" w:rsidP="009513FB">
      <w:pPr>
        <w:spacing w:after="0" w:line="300" w:lineRule="atLeast"/>
        <w:ind w:left="1418" w:hanging="2"/>
        <w:rPr>
          <w:rFonts w:ascii="Arial" w:hAnsi="Arial" w:cs="Arial"/>
          <w:b/>
          <w:bCs/>
          <w:sz w:val="20"/>
          <w:szCs w:val="20"/>
        </w:rPr>
      </w:pPr>
    </w:p>
    <w:bookmarkEnd w:id="4"/>
    <w:p w14:paraId="740561DD" w14:textId="77777777" w:rsidR="00CA7031" w:rsidRDefault="000C6E6E" w:rsidP="00CA7031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  <w:highlight w:val="lightGray"/>
        </w:rPr>
        <w:t xml:space="preserve">Na </w:t>
      </w:r>
      <w:r w:rsidRPr="00CA7031">
        <w:rPr>
          <w:rFonts w:ascii="Arial" w:hAnsi="Arial" w:cs="Arial"/>
          <w:b/>
          <w:bCs/>
          <w:sz w:val="20"/>
          <w:szCs w:val="20"/>
          <w:highlight w:val="lightGray"/>
        </w:rPr>
        <w:t xml:space="preserve">część </w:t>
      </w:r>
      <w:r w:rsidR="002D222E" w:rsidRPr="00CA7031">
        <w:rPr>
          <w:rFonts w:ascii="Arial" w:hAnsi="Arial" w:cs="Arial"/>
          <w:b/>
          <w:bCs/>
          <w:sz w:val="20"/>
          <w:szCs w:val="20"/>
          <w:highlight w:val="lightGray"/>
        </w:rPr>
        <w:t>3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</w:t>
      </w:r>
      <w:r w:rsidR="002A15DD" w:rsidRPr="00D157C8">
        <w:rPr>
          <w:rFonts w:ascii="Arial" w:hAnsi="Arial" w:cs="Arial"/>
          <w:b/>
          <w:bCs/>
          <w:sz w:val="20"/>
          <w:szCs w:val="20"/>
        </w:rPr>
        <w:t xml:space="preserve">Zamówienia </w:t>
      </w:r>
    </w:p>
    <w:p w14:paraId="7DBED883" w14:textId="7266758D" w:rsidR="002A15DD" w:rsidRDefault="002A15DD" w:rsidP="00CA7031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</w:rPr>
        <w:t>Lokalizacj</w:t>
      </w:r>
      <w:r w:rsidR="00CA7031">
        <w:rPr>
          <w:rFonts w:ascii="Arial" w:hAnsi="Arial" w:cs="Arial"/>
          <w:b/>
          <w:bCs/>
          <w:sz w:val="20"/>
          <w:szCs w:val="20"/>
        </w:rPr>
        <w:t>a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(ul. </w:t>
      </w:r>
      <w:r w:rsidR="00E7643A">
        <w:rPr>
          <w:rFonts w:ascii="Arial" w:hAnsi="Arial" w:cs="Arial"/>
          <w:b/>
          <w:bCs/>
          <w:sz w:val="20"/>
          <w:szCs w:val="20"/>
        </w:rPr>
        <w:t>Młyńska 12</w:t>
      </w:r>
      <w:r w:rsidRPr="00D157C8">
        <w:rPr>
          <w:rFonts w:ascii="Arial" w:hAnsi="Arial" w:cs="Arial"/>
          <w:b/>
          <w:bCs/>
          <w:sz w:val="20"/>
          <w:szCs w:val="20"/>
        </w:rPr>
        <w:t>, 61-</w:t>
      </w:r>
      <w:r w:rsidR="00E7643A">
        <w:rPr>
          <w:rFonts w:ascii="Arial" w:hAnsi="Arial" w:cs="Arial"/>
          <w:b/>
          <w:bCs/>
          <w:sz w:val="20"/>
          <w:szCs w:val="20"/>
        </w:rPr>
        <w:t>730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Poznań):</w:t>
      </w:r>
    </w:p>
    <w:p w14:paraId="7A16F8B1" w14:textId="77777777" w:rsidR="000668D2" w:rsidRDefault="000668D2" w:rsidP="00CA7031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40"/>
        <w:tblW w:w="13401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11"/>
        <w:gridCol w:w="3828"/>
        <w:gridCol w:w="2159"/>
        <w:gridCol w:w="2445"/>
        <w:gridCol w:w="1705"/>
        <w:gridCol w:w="2553"/>
      </w:tblGrid>
      <w:tr w:rsidR="00E7643A" w:rsidRPr="002A15DD" w14:paraId="46B704A8" w14:textId="77777777" w:rsidTr="000668D2">
        <w:trPr>
          <w:trHeight w:val="847"/>
        </w:trPr>
        <w:tc>
          <w:tcPr>
            <w:tcW w:w="711" w:type="dxa"/>
            <w:vAlign w:val="center"/>
          </w:tcPr>
          <w:p w14:paraId="0F821DA9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bookmarkStart w:id="5" w:name="_Hlk187832515"/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3828" w:type="dxa"/>
            <w:vAlign w:val="center"/>
          </w:tcPr>
          <w:p w14:paraId="0DB8A5E7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2159" w:type="dxa"/>
            <w:vAlign w:val="center"/>
          </w:tcPr>
          <w:p w14:paraId="3533C1D2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 brutto w zł za 1 miesiąc</w:t>
            </w:r>
          </w:p>
          <w:p w14:paraId="1D9F5EA5" w14:textId="6CF478E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5" w:type="dxa"/>
            <w:vAlign w:val="center"/>
          </w:tcPr>
          <w:p w14:paraId="05FEB31E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1705" w:type="dxa"/>
            <w:vAlign w:val="center"/>
          </w:tcPr>
          <w:p w14:paraId="4F9B3A76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Stawka podatku VAT</w:t>
            </w:r>
          </w:p>
          <w:p w14:paraId="111E9324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w [%]</w:t>
            </w:r>
          </w:p>
        </w:tc>
        <w:tc>
          <w:tcPr>
            <w:tcW w:w="2553" w:type="dxa"/>
            <w:vAlign w:val="center"/>
          </w:tcPr>
          <w:p w14:paraId="5CFF907C" w14:textId="14819457" w:rsidR="00E7643A" w:rsidRPr="002A15DD" w:rsidRDefault="00CF5674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brutto </w:t>
            </w:r>
            <w:r w:rsidR="00E7643A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br/>
              <w:t>w zł</w:t>
            </w:r>
          </w:p>
          <w:p w14:paraId="5356DF07" w14:textId="1AA92561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[kol. </w:t>
            </w:r>
            <w:r w:rsidR="000668D2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x kol. </w:t>
            </w:r>
            <w:r w:rsidR="000668D2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4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E7643A" w:rsidRPr="002A15DD" w14:paraId="2D9E46EF" w14:textId="77777777" w:rsidTr="000668D2">
        <w:trPr>
          <w:trHeight w:val="138"/>
        </w:trPr>
        <w:tc>
          <w:tcPr>
            <w:tcW w:w="711" w:type="dxa"/>
            <w:vAlign w:val="center"/>
          </w:tcPr>
          <w:p w14:paraId="763A7732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828" w:type="dxa"/>
            <w:vAlign w:val="center"/>
          </w:tcPr>
          <w:p w14:paraId="3BFBB505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159" w:type="dxa"/>
          </w:tcPr>
          <w:p w14:paraId="6D845FE3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45" w:type="dxa"/>
            <w:vAlign w:val="center"/>
          </w:tcPr>
          <w:p w14:paraId="0A5F8892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14:paraId="3CE427B2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53" w:type="dxa"/>
            <w:vAlign w:val="center"/>
          </w:tcPr>
          <w:p w14:paraId="17D3A644" w14:textId="77777777" w:rsidR="00E7643A" w:rsidRPr="002A15DD" w:rsidRDefault="00E7643A" w:rsidP="002A15DD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E7643A" w:rsidRPr="002A15DD" w14:paraId="5406D87B" w14:textId="77777777" w:rsidTr="000668D2">
        <w:trPr>
          <w:trHeight w:val="1131"/>
        </w:trPr>
        <w:tc>
          <w:tcPr>
            <w:tcW w:w="711" w:type="dxa"/>
            <w:vAlign w:val="center"/>
          </w:tcPr>
          <w:p w14:paraId="2C141C90" w14:textId="77777777" w:rsidR="00E7643A" w:rsidRPr="002A15DD" w:rsidRDefault="00E7643A" w:rsidP="00CA7031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28" w:type="dxa"/>
            <w:vAlign w:val="center"/>
          </w:tcPr>
          <w:p w14:paraId="7D8165B3" w14:textId="77777777" w:rsidR="00CF5674" w:rsidRPr="002A15DD" w:rsidRDefault="00E7643A" w:rsidP="00CF5674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t xml:space="preserve">Świadczenie usługi sprzątania wraz </w:t>
            </w: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br/>
              <w:t>z zapewnieniem artykułów sanitarno-higienicznych</w:t>
            </w:r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 xml:space="preserve">– zgodnie z </w:t>
            </w:r>
            <w:proofErr w:type="spellStart"/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>opz</w:t>
            </w:r>
            <w:proofErr w:type="spellEnd"/>
          </w:p>
          <w:p w14:paraId="1A987CB5" w14:textId="68277A7D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14:paraId="66F4EEAA" w14:textId="77777777" w:rsidR="00E7643A" w:rsidRPr="002A15DD" w:rsidRDefault="00E7643A" w:rsidP="002A15DD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2159" w:type="dxa"/>
            <w:vAlign w:val="center"/>
          </w:tcPr>
          <w:p w14:paraId="659496AC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45" w:type="dxa"/>
            <w:vAlign w:val="center"/>
          </w:tcPr>
          <w:p w14:paraId="10653987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705" w:type="dxa"/>
            <w:vAlign w:val="center"/>
          </w:tcPr>
          <w:p w14:paraId="7961C959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…%</w:t>
            </w:r>
          </w:p>
        </w:tc>
        <w:tc>
          <w:tcPr>
            <w:tcW w:w="2553" w:type="dxa"/>
            <w:vAlign w:val="center"/>
          </w:tcPr>
          <w:p w14:paraId="377664D4" w14:textId="77777777" w:rsidR="00E7643A" w:rsidRPr="002A15DD" w:rsidRDefault="00E7643A" w:rsidP="002A15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5"/>
    </w:tbl>
    <w:p w14:paraId="138691BD" w14:textId="77777777" w:rsidR="002A15DD" w:rsidRDefault="002A15DD" w:rsidP="009513FB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</w:p>
    <w:p w14:paraId="6DF3A77A" w14:textId="77777777" w:rsidR="002A15DD" w:rsidRDefault="002A15DD" w:rsidP="009513FB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</w:p>
    <w:p w14:paraId="06413027" w14:textId="77777777" w:rsidR="00CA7031" w:rsidRDefault="000C6E6E" w:rsidP="00CA7031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  <w:r w:rsidRPr="00CA7031">
        <w:rPr>
          <w:rFonts w:ascii="Arial" w:hAnsi="Arial" w:cs="Arial"/>
          <w:b/>
          <w:bCs/>
          <w:sz w:val="20"/>
          <w:szCs w:val="20"/>
          <w:highlight w:val="lightGray"/>
        </w:rPr>
        <w:t xml:space="preserve">Na część </w:t>
      </w:r>
      <w:r w:rsidR="002D222E" w:rsidRPr="00CA7031">
        <w:rPr>
          <w:rFonts w:ascii="Arial" w:hAnsi="Arial" w:cs="Arial"/>
          <w:b/>
          <w:bCs/>
          <w:sz w:val="20"/>
          <w:szCs w:val="20"/>
          <w:highlight w:val="lightGray"/>
        </w:rPr>
        <w:t>4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Zamówienia </w:t>
      </w:r>
    </w:p>
    <w:p w14:paraId="68655236" w14:textId="5D6815E9" w:rsidR="002A15DD" w:rsidRDefault="000C6E6E" w:rsidP="00CA7031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</w:rPr>
        <w:t>Lokalizacj</w:t>
      </w:r>
      <w:r w:rsidR="00CA7031">
        <w:rPr>
          <w:rFonts w:ascii="Arial" w:hAnsi="Arial" w:cs="Arial"/>
          <w:b/>
          <w:bCs/>
          <w:sz w:val="20"/>
          <w:szCs w:val="20"/>
        </w:rPr>
        <w:t>a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D222E">
        <w:rPr>
          <w:rFonts w:ascii="Arial" w:hAnsi="Arial" w:cs="Arial"/>
          <w:b/>
          <w:bCs/>
          <w:sz w:val="20"/>
          <w:szCs w:val="20"/>
        </w:rPr>
        <w:t>5</w:t>
      </w:r>
      <w:r w:rsidRPr="00D157C8">
        <w:rPr>
          <w:rFonts w:ascii="Arial" w:hAnsi="Arial" w:cs="Arial"/>
          <w:b/>
          <w:bCs/>
          <w:sz w:val="20"/>
          <w:szCs w:val="20"/>
        </w:rPr>
        <w:t xml:space="preserve"> (ul. Żabi Kruk 16 lok. 04, 80-822 Gdańsk): </w:t>
      </w:r>
    </w:p>
    <w:p w14:paraId="56986EF8" w14:textId="77777777" w:rsidR="002A15DD" w:rsidRDefault="002A15DD" w:rsidP="009513FB">
      <w:pPr>
        <w:spacing w:after="0" w:line="300" w:lineRule="atLeast"/>
        <w:ind w:left="1418" w:hanging="99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40"/>
        <w:tblW w:w="1346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15"/>
        <w:gridCol w:w="3845"/>
        <w:gridCol w:w="2168"/>
        <w:gridCol w:w="2456"/>
        <w:gridCol w:w="1712"/>
        <w:gridCol w:w="2564"/>
      </w:tblGrid>
      <w:tr w:rsidR="000668D2" w:rsidRPr="002A15DD" w14:paraId="7EC7EB8E" w14:textId="77777777" w:rsidTr="000668D2">
        <w:trPr>
          <w:trHeight w:val="881"/>
        </w:trPr>
        <w:tc>
          <w:tcPr>
            <w:tcW w:w="715" w:type="dxa"/>
            <w:vAlign w:val="center"/>
          </w:tcPr>
          <w:p w14:paraId="7B8EEC05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45" w:type="dxa"/>
            <w:vAlign w:val="center"/>
          </w:tcPr>
          <w:p w14:paraId="350182C3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Nazwa usługi</w:t>
            </w:r>
          </w:p>
        </w:tc>
        <w:tc>
          <w:tcPr>
            <w:tcW w:w="2168" w:type="dxa"/>
            <w:vAlign w:val="center"/>
          </w:tcPr>
          <w:p w14:paraId="720DB7D4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 brutto w zł za 1 miesiąc</w:t>
            </w:r>
          </w:p>
          <w:p w14:paraId="13522BD7" w14:textId="66EDF0AC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56" w:type="dxa"/>
            <w:vAlign w:val="center"/>
          </w:tcPr>
          <w:p w14:paraId="52689944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Liczba miesięcy</w:t>
            </w:r>
          </w:p>
        </w:tc>
        <w:tc>
          <w:tcPr>
            <w:tcW w:w="1712" w:type="dxa"/>
            <w:vAlign w:val="center"/>
          </w:tcPr>
          <w:p w14:paraId="59B8C040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Stawka podatku VAT</w:t>
            </w:r>
          </w:p>
          <w:p w14:paraId="1FB449AB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w [%]</w:t>
            </w:r>
          </w:p>
        </w:tc>
        <w:tc>
          <w:tcPr>
            <w:tcW w:w="2564" w:type="dxa"/>
            <w:vAlign w:val="center"/>
          </w:tcPr>
          <w:p w14:paraId="627AE69B" w14:textId="76B7215C" w:rsidR="000668D2" w:rsidRPr="002A15DD" w:rsidRDefault="00CF5674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Cena</w:t>
            </w:r>
            <w:r w:rsidR="000668D2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brutto </w:t>
            </w:r>
            <w:r w:rsidR="000668D2"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br/>
              <w:t>w zł</w:t>
            </w:r>
          </w:p>
          <w:p w14:paraId="1FEDBF12" w14:textId="33839A38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[kol.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x kol.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4</w:t>
            </w: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]</w:t>
            </w:r>
          </w:p>
        </w:tc>
      </w:tr>
      <w:tr w:rsidR="000668D2" w:rsidRPr="002A15DD" w14:paraId="2C7FD9C8" w14:textId="77777777" w:rsidTr="000668D2">
        <w:trPr>
          <w:trHeight w:val="143"/>
        </w:trPr>
        <w:tc>
          <w:tcPr>
            <w:tcW w:w="715" w:type="dxa"/>
            <w:vAlign w:val="center"/>
          </w:tcPr>
          <w:p w14:paraId="56A49481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845" w:type="dxa"/>
            <w:vAlign w:val="center"/>
          </w:tcPr>
          <w:p w14:paraId="02E204B0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168" w:type="dxa"/>
          </w:tcPr>
          <w:p w14:paraId="63BA45F6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456" w:type="dxa"/>
            <w:vAlign w:val="center"/>
          </w:tcPr>
          <w:p w14:paraId="7C1AE0C8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712" w:type="dxa"/>
            <w:vAlign w:val="center"/>
          </w:tcPr>
          <w:p w14:paraId="3F6D8BC6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64" w:type="dxa"/>
            <w:vAlign w:val="center"/>
          </w:tcPr>
          <w:p w14:paraId="68980EE2" w14:textId="77777777" w:rsidR="000668D2" w:rsidRPr="002A15DD" w:rsidRDefault="000668D2" w:rsidP="00CA7031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center"/>
              <w:rPr>
                <w:rFonts w:eastAsia="Times New Roman" w:cs="Calibri"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0668D2" w:rsidRPr="002A15DD" w14:paraId="2D5374A8" w14:textId="77777777" w:rsidTr="000668D2">
        <w:trPr>
          <w:trHeight w:val="1175"/>
        </w:trPr>
        <w:tc>
          <w:tcPr>
            <w:tcW w:w="715" w:type="dxa"/>
            <w:vAlign w:val="center"/>
          </w:tcPr>
          <w:p w14:paraId="3FD293CA" w14:textId="77777777" w:rsidR="000668D2" w:rsidRPr="002A15DD" w:rsidRDefault="000668D2" w:rsidP="00CA7031">
            <w:pPr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45" w:type="dxa"/>
            <w:vAlign w:val="center"/>
          </w:tcPr>
          <w:p w14:paraId="4D92EDFE" w14:textId="77777777" w:rsidR="00CF5674" w:rsidRPr="002A15DD" w:rsidRDefault="000668D2" w:rsidP="00CF5674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t xml:space="preserve">Świadczenie usługi sprzątania wraz </w:t>
            </w:r>
            <w:r w:rsidRPr="002A15DD">
              <w:rPr>
                <w:rFonts w:eastAsia="Times New Roman" w:cs="Calibri"/>
                <w:sz w:val="18"/>
                <w:szCs w:val="18"/>
                <w:lang w:eastAsia="pl-PL"/>
              </w:rPr>
              <w:br/>
              <w:t>z zapewnieniem artykułów sanitarno-higienicznych</w:t>
            </w:r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 xml:space="preserve">– zgodnie z </w:t>
            </w:r>
            <w:proofErr w:type="spellStart"/>
            <w:r w:rsidR="00CF5674">
              <w:rPr>
                <w:rFonts w:eastAsia="Times New Roman" w:cs="Calibri"/>
                <w:sz w:val="18"/>
                <w:szCs w:val="18"/>
                <w:lang w:eastAsia="pl-PL"/>
              </w:rPr>
              <w:t>opz</w:t>
            </w:r>
            <w:proofErr w:type="spellEnd"/>
          </w:p>
          <w:p w14:paraId="0C7C86D3" w14:textId="18C10849" w:rsidR="000668D2" w:rsidRPr="002A15DD" w:rsidRDefault="000668D2" w:rsidP="00BC3C3F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14:paraId="204D0959" w14:textId="77777777" w:rsidR="000668D2" w:rsidRPr="002A15DD" w:rsidRDefault="000668D2" w:rsidP="00BC3C3F">
            <w:pPr>
              <w:suppressAutoHyphens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2168" w:type="dxa"/>
            <w:vAlign w:val="center"/>
          </w:tcPr>
          <w:p w14:paraId="44D5E456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56" w:type="dxa"/>
            <w:vAlign w:val="center"/>
          </w:tcPr>
          <w:p w14:paraId="5CA58D2F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712" w:type="dxa"/>
            <w:vAlign w:val="center"/>
          </w:tcPr>
          <w:p w14:paraId="114D750D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2A15DD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…%</w:t>
            </w:r>
          </w:p>
        </w:tc>
        <w:tc>
          <w:tcPr>
            <w:tcW w:w="2564" w:type="dxa"/>
            <w:vAlign w:val="center"/>
          </w:tcPr>
          <w:p w14:paraId="63902E77" w14:textId="77777777" w:rsidR="000668D2" w:rsidRPr="002A15DD" w:rsidRDefault="000668D2" w:rsidP="00BC3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F50106C" w14:textId="77777777" w:rsidR="002A15DD" w:rsidRDefault="002A15DD" w:rsidP="00CA7031">
      <w:pPr>
        <w:spacing w:after="0" w:line="300" w:lineRule="atLeast"/>
        <w:rPr>
          <w:rFonts w:ascii="Arial" w:hAnsi="Arial" w:cs="Arial"/>
          <w:b/>
          <w:bCs/>
          <w:sz w:val="20"/>
          <w:szCs w:val="20"/>
        </w:rPr>
      </w:pPr>
    </w:p>
    <w:p w14:paraId="0082A48C" w14:textId="24E115BD" w:rsidR="000C6E6E" w:rsidRPr="00D157C8" w:rsidRDefault="00C9052B" w:rsidP="001F74E5">
      <w:pPr>
        <w:suppressAutoHyphens w:val="0"/>
        <w:spacing w:after="200" w:line="276" w:lineRule="auto"/>
        <w:ind w:firstLine="428"/>
        <w:jc w:val="both"/>
        <w:rPr>
          <w:rFonts w:ascii="Arial" w:hAnsi="Arial" w:cs="Arial"/>
          <w:b/>
          <w:bCs/>
          <w:sz w:val="20"/>
          <w:szCs w:val="20"/>
        </w:rPr>
      </w:pPr>
      <w:r w:rsidRPr="00D157C8">
        <w:rPr>
          <w:rFonts w:ascii="Arial" w:hAnsi="Arial" w:cs="Arial"/>
          <w:b/>
          <w:bCs/>
          <w:sz w:val="20"/>
          <w:szCs w:val="20"/>
        </w:rPr>
        <w:t xml:space="preserve">UWAGA: </w:t>
      </w:r>
      <w:r w:rsidR="002D222E">
        <w:rPr>
          <w:rFonts w:ascii="Arial" w:hAnsi="Arial" w:cs="Arial"/>
          <w:b/>
          <w:bCs/>
          <w:sz w:val="20"/>
          <w:szCs w:val="20"/>
        </w:rPr>
        <w:t xml:space="preserve"> </w:t>
      </w:r>
      <w:r w:rsidR="002D222E">
        <w:rPr>
          <w:rFonts w:ascii="Arial" w:hAnsi="Arial" w:cs="Arial"/>
          <w:b/>
          <w:color w:val="000000" w:themeColor="text1"/>
        </w:rPr>
        <w:t>J</w:t>
      </w:r>
      <w:r w:rsidR="002D222E" w:rsidRPr="00850A02">
        <w:rPr>
          <w:rFonts w:ascii="Arial" w:hAnsi="Arial" w:cs="Arial"/>
          <w:b/>
          <w:color w:val="000000" w:themeColor="text1"/>
        </w:rPr>
        <w:t xml:space="preserve">eden Wykonawca </w:t>
      </w:r>
      <w:r w:rsidR="002D222E" w:rsidRPr="000E0C76">
        <w:rPr>
          <w:rFonts w:ascii="Arial" w:hAnsi="Arial" w:cs="Arial"/>
          <w:b/>
          <w:color w:val="000000" w:themeColor="text1"/>
        </w:rPr>
        <w:t xml:space="preserve">może złożyć ofertę </w:t>
      </w:r>
      <w:r w:rsidR="00523E2A" w:rsidRPr="000E0C76">
        <w:rPr>
          <w:rFonts w:ascii="Arial" w:hAnsi="Arial" w:cs="Arial"/>
          <w:b/>
          <w:color w:val="000000" w:themeColor="text1"/>
        </w:rPr>
        <w:t>na jedną, dwie, trzy lub cztery części.</w:t>
      </w:r>
    </w:p>
    <w:p w14:paraId="071B8F14" w14:textId="4CE2F131" w:rsidR="006C4D56" w:rsidRDefault="006C4D56" w:rsidP="006F19F0">
      <w:pPr>
        <w:pStyle w:val="Akapitzlist2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Arial" w:hAnsi="Arial" w:cs="Arial"/>
          <w:b/>
          <w:bCs/>
        </w:rPr>
      </w:pPr>
      <w:r w:rsidRPr="00D157C8">
        <w:rPr>
          <w:rFonts w:ascii="Arial" w:hAnsi="Arial" w:cs="Arial"/>
          <w:b/>
          <w:bCs/>
          <w:highlight w:val="lightGray"/>
        </w:rPr>
        <w:t>Kryterium (D) Doświadczenie osób przeznaczonych do realizacji zamówienia</w:t>
      </w:r>
      <w:r w:rsidRPr="00D157C8">
        <w:rPr>
          <w:rFonts w:ascii="Arial" w:hAnsi="Arial" w:cs="Arial"/>
          <w:b/>
          <w:bCs/>
        </w:rPr>
        <w:t xml:space="preserve"> </w:t>
      </w:r>
      <w:r w:rsidR="002D222E">
        <w:rPr>
          <w:rFonts w:ascii="Arial" w:hAnsi="Arial" w:cs="Arial"/>
          <w:b/>
          <w:bCs/>
        </w:rPr>
        <w:t>– rozumiane jako d</w:t>
      </w:r>
      <w:r w:rsidRPr="007754F5">
        <w:rPr>
          <w:rFonts w:ascii="Arial" w:hAnsi="Arial" w:cs="Arial"/>
          <w:b/>
          <w:bCs/>
        </w:rPr>
        <w:t>oświadczenie</w:t>
      </w:r>
      <w:r w:rsidR="00D157C8" w:rsidRPr="007754F5">
        <w:rPr>
          <w:rFonts w:ascii="Arial" w:hAnsi="Arial" w:cs="Arial"/>
          <w:b/>
          <w:bCs/>
        </w:rPr>
        <w:t xml:space="preserve"> koordynatora</w:t>
      </w:r>
      <w:r w:rsidR="00BE4659" w:rsidRPr="007754F5">
        <w:rPr>
          <w:rFonts w:ascii="Arial" w:hAnsi="Arial" w:cs="Arial"/>
          <w:b/>
          <w:bCs/>
        </w:rPr>
        <w:t xml:space="preserve"> (D)</w:t>
      </w:r>
    </w:p>
    <w:p w14:paraId="08255925" w14:textId="77777777" w:rsidR="00CD0F9F" w:rsidRDefault="001F74E5" w:rsidP="0037229F">
      <w:pPr>
        <w:suppressAutoHyphens w:val="0"/>
        <w:autoSpaceDE w:val="0"/>
        <w:autoSpaceDN w:val="0"/>
        <w:adjustRightInd w:val="0"/>
        <w:spacing w:after="0" w:line="276" w:lineRule="auto"/>
        <w:ind w:left="1416" w:firstLine="708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C4D5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Imię i nazwisko</w:t>
      </w:r>
      <w:r w:rsidR="00CD0F9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oraz nr telefonu</w:t>
      </w:r>
    </w:p>
    <w:p w14:paraId="6232A910" w14:textId="1BD997E4" w:rsidR="001F74E5" w:rsidRPr="00CD0F9F" w:rsidRDefault="001F74E5" w:rsidP="0037229F">
      <w:pPr>
        <w:suppressAutoHyphens w:val="0"/>
        <w:autoSpaceDE w:val="0"/>
        <w:autoSpaceDN w:val="0"/>
        <w:adjustRightInd w:val="0"/>
        <w:spacing w:after="0" w:line="276" w:lineRule="auto"/>
        <w:ind w:left="1416" w:firstLine="708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CD0F9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osoby wyznaczonej do pełnienia funkcji koordynatora skierowanej do realizacji niniejszego zamówienia</w:t>
      </w:r>
    </w:p>
    <w:p w14:paraId="008E1F05" w14:textId="77777777" w:rsidR="001F74E5" w:rsidRPr="00CD0F9F" w:rsidRDefault="001F74E5" w:rsidP="001F74E5">
      <w:pPr>
        <w:suppressAutoHyphens w:val="0"/>
        <w:autoSpaceDE w:val="0"/>
        <w:autoSpaceDN w:val="0"/>
        <w:adjustRightInd w:val="0"/>
        <w:spacing w:after="0" w:line="276" w:lineRule="auto"/>
        <w:ind w:firstLine="708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14:paraId="616924DA" w14:textId="3C8F9DBC" w:rsidR="001F74E5" w:rsidRPr="001F74E5" w:rsidRDefault="001F74E5" w:rsidP="0037229F">
      <w:pPr>
        <w:suppressAutoHyphens w:val="0"/>
        <w:autoSpaceDE w:val="0"/>
        <w:autoSpaceDN w:val="0"/>
        <w:adjustRightInd w:val="0"/>
        <w:spacing w:after="0" w:line="276" w:lineRule="auto"/>
        <w:ind w:left="1416" w:firstLine="708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1F74E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 w:rsidR="0037229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</w:t>
      </w:r>
    </w:p>
    <w:tbl>
      <w:tblPr>
        <w:tblStyle w:val="Tabela-Siatka10"/>
        <w:tblpPr w:leftFromText="141" w:rightFromText="141" w:vertAnchor="text" w:horzAnchor="margin" w:tblpXSpec="center" w:tblpY="160"/>
        <w:tblW w:w="13178" w:type="dxa"/>
        <w:tblLayout w:type="fixed"/>
        <w:tblLook w:val="04A0" w:firstRow="1" w:lastRow="0" w:firstColumn="1" w:lastColumn="0" w:noHBand="0" w:noVBand="1"/>
      </w:tblPr>
      <w:tblGrid>
        <w:gridCol w:w="846"/>
        <w:gridCol w:w="8647"/>
        <w:gridCol w:w="3685"/>
      </w:tblGrid>
      <w:tr w:rsidR="001F74E5" w:rsidRPr="006C4D56" w14:paraId="16649373" w14:textId="77777777" w:rsidTr="00FA4247">
        <w:trPr>
          <w:trHeight w:val="1475"/>
        </w:trPr>
        <w:tc>
          <w:tcPr>
            <w:tcW w:w="846" w:type="dxa"/>
          </w:tcPr>
          <w:p w14:paraId="57EA72D1" w14:textId="77777777" w:rsidR="001F74E5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14:paraId="356A9FA4" w14:textId="77777777" w:rsidR="001F74E5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14:paraId="4E147505" w14:textId="77777777" w:rsidR="001F74E5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14:paraId="4DDF7974" w14:textId="567B2A59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647" w:type="dxa"/>
            <w:vAlign w:val="center"/>
          </w:tcPr>
          <w:p w14:paraId="11433A0D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Nazwa podmiotu, dla którego </w:t>
            </w:r>
          </w:p>
          <w:p w14:paraId="5B16AF35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wyznaczona osoba </w:t>
            </w:r>
          </w:p>
          <w:p w14:paraId="104C5DB9" w14:textId="58BA17DC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wykonywała/wykonuje pracę polegającą na</w:t>
            </w:r>
            <w:r w:rsidRPr="00BE46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koordynowaniu usługi</w:t>
            </w: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sprzątaniu powierzchni biurowych</w:t>
            </w:r>
          </w:p>
        </w:tc>
        <w:tc>
          <w:tcPr>
            <w:tcW w:w="3685" w:type="dxa"/>
            <w:vAlign w:val="center"/>
          </w:tcPr>
          <w:p w14:paraId="5CB43109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Okres rozpoczęcia </w:t>
            </w:r>
          </w:p>
          <w:p w14:paraId="07CA1445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 zakończenia pracy</w:t>
            </w:r>
            <w:r w:rsidRPr="00BE46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koordynatora</w:t>
            </w:r>
          </w:p>
          <w:p w14:paraId="6E78410D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C4D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od (miesiąc/rok) – do (miesiąc/rok)</w:t>
            </w:r>
          </w:p>
        </w:tc>
      </w:tr>
      <w:tr w:rsidR="001F74E5" w:rsidRPr="006C4D56" w14:paraId="48965502" w14:textId="77777777" w:rsidTr="00FA4247">
        <w:trPr>
          <w:trHeight w:val="126"/>
        </w:trPr>
        <w:tc>
          <w:tcPr>
            <w:tcW w:w="846" w:type="dxa"/>
          </w:tcPr>
          <w:p w14:paraId="2B7962D8" w14:textId="77777777" w:rsidR="001F74E5" w:rsidRPr="006C4D56" w:rsidRDefault="001F74E5" w:rsidP="001F74E5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7" w:type="dxa"/>
            <w:vAlign w:val="center"/>
          </w:tcPr>
          <w:p w14:paraId="6AD1B78E" w14:textId="77777777" w:rsidR="001F74E5" w:rsidRPr="006C4D56" w:rsidRDefault="001F74E5" w:rsidP="001F74E5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14:paraId="0A7BC08B" w14:textId="77777777" w:rsidR="001F74E5" w:rsidRPr="006C4D56" w:rsidRDefault="001F74E5" w:rsidP="001F74E5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1F74E5" w:rsidRPr="006C4D56" w14:paraId="2EECA231" w14:textId="77777777" w:rsidTr="00FA4247">
        <w:trPr>
          <w:trHeight w:val="567"/>
        </w:trPr>
        <w:tc>
          <w:tcPr>
            <w:tcW w:w="846" w:type="dxa"/>
          </w:tcPr>
          <w:p w14:paraId="4A4816A0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7" w:type="dxa"/>
            <w:vAlign w:val="center"/>
          </w:tcPr>
          <w:p w14:paraId="4A98DD5A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14:paraId="6570AEBE" w14:textId="77777777" w:rsidR="001F74E5" w:rsidRPr="006C4D56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4E5" w:rsidRPr="006C4D56" w14:paraId="1CFD50D9" w14:textId="77777777" w:rsidTr="00FA4247">
        <w:trPr>
          <w:trHeight w:val="567"/>
        </w:trPr>
        <w:tc>
          <w:tcPr>
            <w:tcW w:w="846" w:type="dxa"/>
          </w:tcPr>
          <w:p w14:paraId="4716EC3F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7" w:type="dxa"/>
            <w:vAlign w:val="center"/>
          </w:tcPr>
          <w:p w14:paraId="5571FA70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14:paraId="10A17474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F74E5" w:rsidRPr="006C4D56" w14:paraId="06C3B715" w14:textId="77777777" w:rsidTr="00FA4247">
        <w:trPr>
          <w:trHeight w:val="567"/>
        </w:trPr>
        <w:tc>
          <w:tcPr>
            <w:tcW w:w="846" w:type="dxa"/>
          </w:tcPr>
          <w:p w14:paraId="3D134BFB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47" w:type="dxa"/>
            <w:vAlign w:val="center"/>
          </w:tcPr>
          <w:p w14:paraId="2856AA09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14:paraId="1FC5EA8C" w14:textId="77777777" w:rsidR="001F74E5" w:rsidRPr="00BE4659" w:rsidRDefault="001F74E5" w:rsidP="001F74E5">
            <w:pPr>
              <w:suppressAutoHyphens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DF42F39" w14:textId="77777777" w:rsidR="001F74E5" w:rsidRDefault="001F74E5" w:rsidP="001F74E5">
      <w:pPr>
        <w:suppressAutoHyphens w:val="0"/>
        <w:autoSpaceDE w:val="0"/>
        <w:autoSpaceDN w:val="0"/>
        <w:adjustRightInd w:val="0"/>
        <w:spacing w:after="0" w:line="276" w:lineRule="auto"/>
        <w:ind w:firstLine="708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67EAAA29" w14:textId="77777777" w:rsidR="006C4D56" w:rsidRDefault="006C4D56" w:rsidP="005E1C96">
      <w:pPr>
        <w:pStyle w:val="Akapitzlist2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0437975F" w14:textId="20F3CC68" w:rsidR="006C4D56" w:rsidRDefault="00974374" w:rsidP="005E1C96">
      <w:pPr>
        <w:pStyle w:val="Akapitzlist2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74374">
        <w:rPr>
          <w:rFonts w:ascii="Arial" w:hAnsi="Arial" w:cs="Arial"/>
          <w:highlight w:val="lightGray"/>
        </w:rPr>
        <w:t xml:space="preserve">Kryterium </w:t>
      </w:r>
      <w:r w:rsidRPr="00974374">
        <w:rPr>
          <w:rFonts w:ascii="Arial" w:hAnsi="Arial" w:cs="Arial"/>
          <w:b/>
          <w:highlight w:val="lightGray"/>
        </w:rPr>
        <w:t>(</w:t>
      </w:r>
      <w:r w:rsidRPr="00974374">
        <w:rPr>
          <w:rFonts w:ascii="Arial" w:hAnsi="Arial" w:cs="Arial"/>
          <w:b/>
          <w:bCs/>
          <w:highlight w:val="lightGray"/>
        </w:rPr>
        <w:t>J</w:t>
      </w:r>
      <w:r w:rsidRPr="00974374">
        <w:rPr>
          <w:rFonts w:ascii="Arial" w:hAnsi="Arial" w:cs="Arial"/>
          <w:b/>
          <w:highlight w:val="lightGray"/>
        </w:rPr>
        <w:t xml:space="preserve">) </w:t>
      </w:r>
      <w:r w:rsidRPr="00974374">
        <w:rPr>
          <w:rFonts w:ascii="Arial" w:hAnsi="Arial" w:cs="Arial"/>
          <w:b/>
          <w:bCs/>
          <w:highlight w:val="lightGray"/>
        </w:rPr>
        <w:t>Certyfikaty jakości: Norma ISO 9001 i 14001</w:t>
      </w:r>
    </w:p>
    <w:p w14:paraId="7832C6B0" w14:textId="77777777" w:rsidR="00974374" w:rsidRDefault="00974374" w:rsidP="00FA4247">
      <w:pPr>
        <w:pStyle w:val="Akapitzlist2"/>
        <w:autoSpaceDE w:val="0"/>
        <w:autoSpaceDN w:val="0"/>
        <w:adjustRightInd w:val="0"/>
        <w:spacing w:after="0" w:line="300" w:lineRule="atLeast"/>
        <w:ind w:left="0"/>
        <w:jc w:val="both"/>
        <w:rPr>
          <w:rFonts w:ascii="Arial" w:hAnsi="Arial" w:cs="Arial"/>
          <w:b/>
          <w:bCs/>
        </w:rPr>
      </w:pPr>
    </w:p>
    <w:p w14:paraId="506E874C" w14:textId="0C897CB2" w:rsidR="00974374" w:rsidRDefault="00974374" w:rsidP="00FA4247">
      <w:pPr>
        <w:pStyle w:val="Akapitzlist2"/>
        <w:autoSpaceDE w:val="0"/>
        <w:autoSpaceDN w:val="0"/>
        <w:adjustRightInd w:val="0"/>
        <w:spacing w:after="0" w:line="300" w:lineRule="atLea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 dostarcza następujące certyfikaty</w:t>
      </w:r>
      <w:r w:rsidR="00D92118">
        <w:rPr>
          <w:rFonts w:ascii="Arial" w:hAnsi="Arial" w:cs="Arial"/>
          <w:b/>
          <w:bCs/>
        </w:rPr>
        <w:t xml:space="preserve"> (proszę o w</w:t>
      </w:r>
      <w:r w:rsidR="00675F42">
        <w:rPr>
          <w:rFonts w:ascii="Arial" w:hAnsi="Arial" w:cs="Arial"/>
          <w:b/>
          <w:bCs/>
        </w:rPr>
        <w:t>skazanie posiadanego</w:t>
      </w:r>
      <w:r w:rsidR="003577E2">
        <w:rPr>
          <w:rFonts w:ascii="Arial" w:hAnsi="Arial" w:cs="Arial"/>
          <w:b/>
          <w:bCs/>
        </w:rPr>
        <w:t xml:space="preserve">, aktualnego </w:t>
      </w:r>
      <w:r w:rsidR="00675F42">
        <w:rPr>
          <w:rFonts w:ascii="Arial" w:hAnsi="Arial" w:cs="Arial"/>
          <w:b/>
          <w:bCs/>
        </w:rPr>
        <w:t>Certyfikatu oraz jego numeru)</w:t>
      </w:r>
      <w:r>
        <w:rPr>
          <w:rFonts w:ascii="Arial" w:hAnsi="Arial" w:cs="Arial"/>
          <w:b/>
          <w:bCs/>
        </w:rPr>
        <w:t>:………………………………………………………………………………………….</w:t>
      </w:r>
      <w:r w:rsidR="00D157C8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…………………………………………………………………………………………………………………………………………………..</w:t>
      </w:r>
    </w:p>
    <w:p w14:paraId="0398AA89" w14:textId="77777777" w:rsidR="00974374" w:rsidRPr="00AC7054" w:rsidRDefault="00974374" w:rsidP="00FA4247">
      <w:pPr>
        <w:pStyle w:val="Akapitzlist2"/>
        <w:autoSpaceDE w:val="0"/>
        <w:autoSpaceDN w:val="0"/>
        <w:adjustRightInd w:val="0"/>
        <w:spacing w:after="0" w:line="300" w:lineRule="atLeast"/>
        <w:ind w:left="0"/>
        <w:jc w:val="both"/>
        <w:rPr>
          <w:rFonts w:ascii="Arial" w:hAnsi="Arial" w:cs="Arial"/>
        </w:rPr>
      </w:pPr>
    </w:p>
    <w:p w14:paraId="7369FB10" w14:textId="33297431" w:rsidR="000860EF" w:rsidRPr="00AC7054" w:rsidRDefault="004F45DE" w:rsidP="00FA4247">
      <w:pPr>
        <w:spacing w:after="0" w:line="300" w:lineRule="atLeast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Z uwagi, iż wybór naszej oferty będzie prowadził do powstania obowiązku podatkowego u Zamawiającego wskazuj</w:t>
      </w:r>
      <w:r w:rsidR="00A2576E">
        <w:rPr>
          <w:rFonts w:ascii="Arial" w:hAnsi="Arial" w:cs="Arial"/>
        </w:rPr>
        <w:t>ę</w:t>
      </w:r>
      <w:r w:rsidRPr="00AC7054">
        <w:rPr>
          <w:rFonts w:ascii="Arial" w:hAnsi="Arial" w:cs="Arial"/>
        </w:rPr>
        <w:t xml:space="preserve"> informacje, o których mowa w art. 225 ust. 2 ustawy </w:t>
      </w:r>
      <w:proofErr w:type="spellStart"/>
      <w:r w:rsidRPr="00AC7054">
        <w:rPr>
          <w:rFonts w:ascii="Arial" w:hAnsi="Arial" w:cs="Arial"/>
        </w:rPr>
        <w:t>Pzp</w:t>
      </w:r>
      <w:proofErr w:type="spellEnd"/>
      <w:r w:rsidRPr="00AC7054">
        <w:rPr>
          <w:rFonts w:ascii="Arial" w:hAnsi="Arial" w:cs="Arial"/>
        </w:rPr>
        <w:t>:</w:t>
      </w:r>
    </w:p>
    <w:p w14:paraId="43D18488" w14:textId="77777777" w:rsidR="000860EF" w:rsidRPr="00AC7054" w:rsidRDefault="000860EF" w:rsidP="007754F5">
      <w:pPr>
        <w:spacing w:after="0" w:line="240" w:lineRule="auto"/>
        <w:ind w:left="284"/>
        <w:jc w:val="both"/>
        <w:rPr>
          <w:rFonts w:ascii="Arial" w:hAnsi="Arial" w:cs="Arial"/>
        </w:rPr>
      </w:pPr>
    </w:p>
    <w:p w14:paraId="57D628A7" w14:textId="77777777" w:rsidR="000860EF" w:rsidRPr="00AC7054" w:rsidRDefault="004F45DE" w:rsidP="007754F5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nazwa (rodzaj) towaru lub usługi, których dostawa lub świadczenie będzie prowadzić do powstania obowiązku podatkowego u Zamawiającego,</w:t>
      </w:r>
    </w:p>
    <w:p w14:paraId="4DE260F0" w14:textId="77777777" w:rsidR="000860EF" w:rsidRPr="00AC7054" w:rsidRDefault="004F45DE" w:rsidP="007754F5">
      <w:pPr>
        <w:spacing w:after="0" w:line="240" w:lineRule="auto"/>
        <w:ind w:left="284"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…………………………………………………………………………………………………..…………</w:t>
      </w:r>
    </w:p>
    <w:p w14:paraId="00ADC1F7" w14:textId="77777777" w:rsidR="000860EF" w:rsidRPr="00AC7054" w:rsidRDefault="004F45DE" w:rsidP="007754F5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 xml:space="preserve">wartość towaru lub usługi objętego obowiązkiem podatkowym Zamawiającego bez podatku od towarów i usług, </w:t>
      </w:r>
    </w:p>
    <w:p w14:paraId="24F6CDFD" w14:textId="77777777" w:rsidR="000860EF" w:rsidRPr="00AC7054" w:rsidRDefault="004F45DE" w:rsidP="007754F5">
      <w:pPr>
        <w:spacing w:after="0" w:line="240" w:lineRule="auto"/>
        <w:ind w:left="284"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…………………………………………………………………………………………………..…………</w:t>
      </w:r>
    </w:p>
    <w:p w14:paraId="2B4931AA" w14:textId="77777777" w:rsidR="000860EF" w:rsidRPr="00AC7054" w:rsidRDefault="004F45DE" w:rsidP="007754F5">
      <w:pPr>
        <w:pStyle w:val="Akapitzlist1"/>
        <w:numPr>
          <w:ilvl w:val="0"/>
          <w:numId w:val="16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 xml:space="preserve">stawka podatku od towarów i usług, która zgodnie z wiedzą wykonawcy, będzie miała zastosowanie, </w:t>
      </w:r>
    </w:p>
    <w:p w14:paraId="54BD1893" w14:textId="77777777" w:rsidR="00A2576E" w:rsidRDefault="004F45DE" w:rsidP="00D157C8">
      <w:pPr>
        <w:spacing w:after="0" w:line="240" w:lineRule="auto"/>
        <w:ind w:firstLine="284"/>
        <w:rPr>
          <w:rFonts w:ascii="Arial" w:hAnsi="Arial" w:cs="Arial"/>
          <w:i/>
          <w:iCs/>
        </w:rPr>
      </w:pPr>
      <w:r w:rsidRPr="00AC7054">
        <w:rPr>
          <w:rFonts w:ascii="Arial" w:hAnsi="Arial" w:cs="Arial"/>
          <w:i/>
          <w:iCs/>
        </w:rPr>
        <w:t>………………………………………………………………………………………………………..……</w:t>
      </w:r>
    </w:p>
    <w:p w14:paraId="17CA6885" w14:textId="77777777" w:rsidR="00C9052B" w:rsidRDefault="00C9052B" w:rsidP="00A2576E">
      <w:pPr>
        <w:spacing w:after="0" w:line="240" w:lineRule="auto"/>
        <w:ind w:firstLine="284"/>
        <w:rPr>
          <w:rFonts w:ascii="Arial" w:hAnsi="Arial" w:cs="Arial"/>
          <w:i/>
          <w:iCs/>
        </w:rPr>
      </w:pPr>
    </w:p>
    <w:p w14:paraId="2F6B8B8F" w14:textId="5F8D1C26" w:rsidR="000860EF" w:rsidRPr="00C9052B" w:rsidRDefault="004F45DE" w:rsidP="00C9052B">
      <w:pPr>
        <w:pStyle w:val="Akapitzlist"/>
        <w:numPr>
          <w:ilvl w:val="0"/>
          <w:numId w:val="12"/>
        </w:numPr>
        <w:tabs>
          <w:tab w:val="clear" w:pos="2340"/>
          <w:tab w:val="left" w:pos="567"/>
          <w:tab w:val="left" w:pos="851"/>
        </w:tabs>
        <w:spacing w:after="0" w:line="240" w:lineRule="auto"/>
        <w:ind w:left="426" w:hanging="284"/>
        <w:jc w:val="both"/>
        <w:rPr>
          <w:rFonts w:ascii="Arial" w:hAnsi="Arial" w:cs="Arial"/>
          <w:i/>
          <w:iCs/>
        </w:rPr>
      </w:pPr>
      <w:r w:rsidRPr="00C9052B">
        <w:rPr>
          <w:rFonts w:ascii="Arial" w:hAnsi="Arial" w:cs="Arial"/>
        </w:rPr>
        <w:t xml:space="preserve">Oświadczam, że żadne z informacji zawartych w ofercie nie stanowią tajemnicy przedsiębiorstwa w rozumieniu przepisów o zwalczaniu nieuczciwej konkurencji /na podstawie art. 18 ust. 3 ustawy </w:t>
      </w:r>
      <w:proofErr w:type="spellStart"/>
      <w:r w:rsidRPr="00C9052B">
        <w:rPr>
          <w:rFonts w:ascii="Arial" w:hAnsi="Arial" w:cs="Arial"/>
        </w:rPr>
        <w:t>Pzp</w:t>
      </w:r>
      <w:proofErr w:type="spellEnd"/>
      <w:r w:rsidRPr="00C9052B">
        <w:rPr>
          <w:rFonts w:ascii="Arial" w:hAnsi="Arial" w:cs="Arial"/>
        </w:rPr>
        <w:t xml:space="preserve">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 w:rsidRPr="00C9052B">
        <w:rPr>
          <w:rFonts w:ascii="Arial" w:hAnsi="Arial" w:cs="Arial"/>
          <w:i/>
          <w:iCs/>
        </w:rPr>
        <w:t>(niepotrzebne skreślić)</w:t>
      </w:r>
      <w:r w:rsidRPr="00C9052B">
        <w:rPr>
          <w:rFonts w:ascii="Arial" w:hAnsi="Arial" w:cs="Arial"/>
        </w:rPr>
        <w:t xml:space="preserve">. Jednocześnie wraz z ofertą składam uzasadnienie zastrzeżenia tajemnicy przedsiębiorstwa.  </w:t>
      </w:r>
      <w:r w:rsidRPr="00C9052B">
        <w:rPr>
          <w:rFonts w:ascii="Arial" w:hAnsi="Arial" w:cs="Arial"/>
          <w:i/>
          <w:iCs/>
        </w:rPr>
        <w:t xml:space="preserve"> </w:t>
      </w:r>
    </w:p>
    <w:p w14:paraId="0C038BCB" w14:textId="77777777" w:rsidR="00A2576E" w:rsidRPr="00A2576E" w:rsidRDefault="00A2576E" w:rsidP="00A2576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iCs/>
        </w:rPr>
      </w:pPr>
    </w:p>
    <w:tbl>
      <w:tblPr>
        <w:tblW w:w="12652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5939"/>
        <w:gridCol w:w="2937"/>
        <w:gridCol w:w="2937"/>
      </w:tblGrid>
      <w:tr w:rsidR="000860EF" w:rsidRPr="00AC7054" w14:paraId="46EC8025" w14:textId="77777777" w:rsidTr="00E524F1">
        <w:trPr>
          <w:cantSplit/>
          <w:trHeight w:val="360"/>
        </w:trPr>
        <w:tc>
          <w:tcPr>
            <w:tcW w:w="839" w:type="dxa"/>
            <w:vMerge w:val="restart"/>
          </w:tcPr>
          <w:p w14:paraId="4BD5BBEC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939" w:type="dxa"/>
            <w:vMerge w:val="restart"/>
          </w:tcPr>
          <w:p w14:paraId="619737CE" w14:textId="77777777" w:rsidR="000860EF" w:rsidRPr="00AC7054" w:rsidRDefault="004F45D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Oznaczenie rodzaju (nazwy) informacji</w:t>
            </w:r>
          </w:p>
        </w:tc>
        <w:tc>
          <w:tcPr>
            <w:tcW w:w="5874" w:type="dxa"/>
            <w:gridSpan w:val="2"/>
          </w:tcPr>
          <w:p w14:paraId="0144C955" w14:textId="77777777" w:rsidR="000860EF" w:rsidRPr="00AC7054" w:rsidRDefault="004F45D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AC7054">
              <w:rPr>
                <w:rFonts w:ascii="Arial" w:hAnsi="Arial" w:cs="Arial"/>
                <w:b/>
              </w:rPr>
              <w:t>Strony w ofercie (wyrażone cyfrą)</w:t>
            </w:r>
          </w:p>
        </w:tc>
      </w:tr>
      <w:tr w:rsidR="000860EF" w:rsidRPr="00AC7054" w14:paraId="19FEB375" w14:textId="77777777" w:rsidTr="00E524F1">
        <w:trPr>
          <w:cantSplit/>
          <w:trHeight w:val="324"/>
        </w:trPr>
        <w:tc>
          <w:tcPr>
            <w:tcW w:w="839" w:type="dxa"/>
            <w:vMerge/>
          </w:tcPr>
          <w:p w14:paraId="79FCE31B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5939" w:type="dxa"/>
            <w:vMerge/>
          </w:tcPr>
          <w:p w14:paraId="75A17C0A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37" w:type="dxa"/>
          </w:tcPr>
          <w:p w14:paraId="4F2087F0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</w:rPr>
            </w:pPr>
            <w:r w:rsidRPr="00AC7054">
              <w:rPr>
                <w:rFonts w:ascii="Arial" w:hAnsi="Arial" w:cs="Arial"/>
              </w:rPr>
              <w:t>Od</w:t>
            </w:r>
          </w:p>
        </w:tc>
        <w:tc>
          <w:tcPr>
            <w:tcW w:w="2937" w:type="dxa"/>
          </w:tcPr>
          <w:p w14:paraId="2E0BE937" w14:textId="77777777" w:rsidR="000860EF" w:rsidRPr="00AC7054" w:rsidRDefault="004F45DE">
            <w:pPr>
              <w:spacing w:after="0" w:line="276" w:lineRule="auto"/>
              <w:rPr>
                <w:rFonts w:ascii="Arial" w:hAnsi="Arial" w:cs="Arial"/>
              </w:rPr>
            </w:pPr>
            <w:r w:rsidRPr="00AC7054">
              <w:rPr>
                <w:rFonts w:ascii="Arial" w:hAnsi="Arial" w:cs="Arial"/>
              </w:rPr>
              <w:t>Do</w:t>
            </w:r>
          </w:p>
        </w:tc>
      </w:tr>
      <w:tr w:rsidR="000860EF" w:rsidRPr="00AC7054" w14:paraId="755CAF55" w14:textId="77777777" w:rsidTr="00E524F1">
        <w:trPr>
          <w:cantSplit/>
          <w:trHeight w:val="566"/>
        </w:trPr>
        <w:tc>
          <w:tcPr>
            <w:tcW w:w="839" w:type="dxa"/>
          </w:tcPr>
          <w:p w14:paraId="5B374620" w14:textId="77777777" w:rsidR="000860EF" w:rsidRPr="00AC7054" w:rsidRDefault="000860EF">
            <w:pPr>
              <w:spacing w:after="0" w:line="276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5939" w:type="dxa"/>
          </w:tcPr>
          <w:p w14:paraId="728A236C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  <w:p w14:paraId="387DD25B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37" w:type="dxa"/>
          </w:tcPr>
          <w:p w14:paraId="4DFBCB18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937" w:type="dxa"/>
          </w:tcPr>
          <w:p w14:paraId="4FAB2FFC" w14:textId="77777777" w:rsidR="000860EF" w:rsidRPr="00AC7054" w:rsidRDefault="000860EF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7FBF5972" w14:textId="77777777" w:rsidR="000860EF" w:rsidRPr="00AC7054" w:rsidRDefault="000860EF">
      <w:pPr>
        <w:jc w:val="both"/>
        <w:rPr>
          <w:rFonts w:ascii="Arial" w:hAnsi="Arial" w:cs="Arial"/>
        </w:rPr>
      </w:pPr>
    </w:p>
    <w:p w14:paraId="6AD75722" w14:textId="77777777" w:rsidR="000860EF" w:rsidRPr="00AC7054" w:rsidRDefault="004F45DE">
      <w:pPr>
        <w:spacing w:after="120" w:line="240" w:lineRule="auto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Wykonawca musi wykazać, że zastrzeżone informacje stanowią tajemnicę przedsiębiorstwa.</w:t>
      </w:r>
    </w:p>
    <w:p w14:paraId="6345D565" w14:textId="77777777" w:rsidR="000860EF" w:rsidRPr="00AC7054" w:rsidRDefault="000860EF">
      <w:pPr>
        <w:spacing w:after="0" w:line="276" w:lineRule="auto"/>
        <w:rPr>
          <w:rFonts w:ascii="Arial" w:hAnsi="Arial" w:cs="Arial"/>
        </w:rPr>
      </w:pPr>
    </w:p>
    <w:p w14:paraId="0918725D" w14:textId="2AA6F38D" w:rsidR="000860EF" w:rsidRPr="00E524F1" w:rsidRDefault="004F45DE" w:rsidP="00D157C8">
      <w:pPr>
        <w:pStyle w:val="Akapitzlist1"/>
        <w:numPr>
          <w:ilvl w:val="0"/>
          <w:numId w:val="12"/>
        </w:numPr>
        <w:tabs>
          <w:tab w:val="clear" w:pos="2340"/>
          <w:tab w:val="left" w:pos="284"/>
          <w:tab w:val="left" w:pos="567"/>
        </w:tabs>
        <w:suppressAutoHyphens w:val="0"/>
        <w:spacing w:after="0" w:line="240" w:lineRule="auto"/>
        <w:ind w:hanging="1979"/>
        <w:contextualSpacing/>
        <w:rPr>
          <w:rFonts w:ascii="Arial" w:hAnsi="Arial" w:cs="Arial"/>
          <w:bCs/>
        </w:rPr>
      </w:pPr>
      <w:r w:rsidRPr="00E524F1">
        <w:rPr>
          <w:rFonts w:ascii="Arial" w:hAnsi="Arial" w:cs="Arial"/>
          <w:bCs/>
        </w:rPr>
        <w:t xml:space="preserve">Informacje dodatkowe </w:t>
      </w:r>
    </w:p>
    <w:p w14:paraId="09E81821" w14:textId="77777777" w:rsidR="000860EF" w:rsidRPr="00AC7054" w:rsidRDefault="004F45DE" w:rsidP="00D157C8">
      <w:pPr>
        <w:tabs>
          <w:tab w:val="left" w:pos="720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W związku z obowiązkiem Zamawiającego dotyczącym podawania w wysyłanych do UZP ogłoszeniach informacji dot. Wykonawców, którzy złożyli oferty, prosimy o zaznaczenie właściwej opcji *</w:t>
      </w:r>
    </w:p>
    <w:p w14:paraId="27F26243" w14:textId="77777777" w:rsidR="000860EF" w:rsidRPr="00AC7054" w:rsidRDefault="000860EF" w:rsidP="00D157C8">
      <w:pPr>
        <w:tabs>
          <w:tab w:val="left" w:pos="720"/>
        </w:tabs>
        <w:spacing w:after="0" w:line="240" w:lineRule="auto"/>
        <w:ind w:left="142"/>
        <w:contextualSpacing/>
        <w:rPr>
          <w:rFonts w:ascii="Arial" w:hAnsi="Arial" w:cs="Arial"/>
          <w:b/>
        </w:rPr>
      </w:pPr>
    </w:p>
    <w:p w14:paraId="18B067A1" w14:textId="77777777" w:rsidR="000860EF" w:rsidRPr="00AC7054" w:rsidRDefault="004F45DE" w:rsidP="00D157C8">
      <w:pPr>
        <w:pStyle w:val="Akapitzlist1"/>
        <w:suppressAutoHyphens w:val="0"/>
        <w:spacing w:after="0" w:line="240" w:lineRule="auto"/>
        <w:ind w:left="0"/>
        <w:contextualSpacing/>
        <w:rPr>
          <w:rFonts w:ascii="Arial" w:hAnsi="Arial" w:cs="Arial"/>
        </w:rPr>
      </w:pPr>
      <w:r w:rsidRPr="00AC63B7">
        <w:rPr>
          <w:rFonts w:ascii="Arial" w:hAnsi="Arial" w:cs="Arial"/>
          <w:bCs/>
        </w:rPr>
        <w:t xml:space="preserve">A) Oświadczam, że Wykonawca jest  </w:t>
      </w:r>
      <w:r w:rsidRPr="00AC63B7">
        <w:rPr>
          <w:rFonts w:ascii="Arial" w:hAnsi="Arial" w:cs="Arial"/>
          <w:bCs/>
          <w:i/>
          <w:iCs/>
        </w:rPr>
        <w:t>(należy</w:t>
      </w:r>
      <w:r w:rsidRPr="00AC7054">
        <w:rPr>
          <w:rFonts w:ascii="Arial" w:hAnsi="Arial" w:cs="Arial"/>
          <w:i/>
          <w:iCs/>
        </w:rPr>
        <w:t xml:space="preserve"> zaznaczyć X)</w:t>
      </w:r>
      <w:r w:rsidRPr="00AC7054">
        <w:rPr>
          <w:rFonts w:ascii="Arial" w:hAnsi="Arial" w:cs="Arial"/>
        </w:rPr>
        <w:t>:</w:t>
      </w:r>
    </w:p>
    <w:p w14:paraId="4284434F" w14:textId="3AB4F8A1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1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6"/>
      <w:r w:rsidRPr="00AC7054">
        <w:rPr>
          <w:rFonts w:ascii="Arial" w:hAnsi="Arial" w:cs="Arial"/>
        </w:rPr>
        <w:t xml:space="preserve"> mikroprzedsiębiorstwem*</w:t>
      </w:r>
    </w:p>
    <w:p w14:paraId="671713E6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Wybór2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7"/>
      <w:r w:rsidRPr="00AC7054">
        <w:rPr>
          <w:rFonts w:ascii="Arial" w:hAnsi="Arial" w:cs="Arial"/>
        </w:rPr>
        <w:t xml:space="preserve"> małym przedsiębiorstwem*</w:t>
      </w:r>
    </w:p>
    <w:p w14:paraId="7B635576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Wybór3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8"/>
      <w:r w:rsidRPr="00AC7054">
        <w:rPr>
          <w:rFonts w:ascii="Arial" w:hAnsi="Arial" w:cs="Arial"/>
        </w:rPr>
        <w:t xml:space="preserve"> średnim przedsiębiorstwem*</w:t>
      </w:r>
    </w:p>
    <w:p w14:paraId="2CD29A30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Wybór4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9"/>
      <w:r w:rsidRPr="00AC7054">
        <w:rPr>
          <w:rFonts w:ascii="Arial" w:hAnsi="Arial" w:cs="Arial"/>
        </w:rPr>
        <w:t xml:space="preserve"> jednoosobową działalnością gospodarczą</w:t>
      </w:r>
    </w:p>
    <w:p w14:paraId="2671E2E7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0" w:name="Wybór5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10"/>
      <w:r w:rsidRPr="00AC7054">
        <w:rPr>
          <w:rFonts w:ascii="Arial" w:hAnsi="Arial" w:cs="Arial"/>
        </w:rPr>
        <w:t xml:space="preserve"> osobą fizyczną nieprowadzącą działalności gospodarczej</w:t>
      </w:r>
    </w:p>
    <w:p w14:paraId="7A1A8BFC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Wybór6"/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bookmarkEnd w:id="11"/>
      <w:r w:rsidRPr="00AC7054">
        <w:rPr>
          <w:rFonts w:ascii="Arial" w:hAnsi="Arial" w:cs="Arial"/>
        </w:rPr>
        <w:t xml:space="preserve"> inny rodzaj</w:t>
      </w:r>
    </w:p>
    <w:p w14:paraId="67793B1B" w14:textId="77777777" w:rsidR="000860EF" w:rsidRPr="00AC7054" w:rsidRDefault="000860EF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14:paraId="30DD5EB0" w14:textId="77777777" w:rsidR="000860EF" w:rsidRPr="00AC7054" w:rsidRDefault="004F45DE" w:rsidP="00D157C8">
      <w:pPr>
        <w:pStyle w:val="Akapitzlist1"/>
        <w:suppressAutoHyphens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B) Oświadczam, że Wykonawcy wspólnie ubiegający się o zamówienia jest/są (wypełnić w przypadku składania ofert jako konsorcjum):</w:t>
      </w:r>
    </w:p>
    <w:p w14:paraId="378664A6" w14:textId="77777777" w:rsidR="000860EF" w:rsidRPr="00AC7054" w:rsidRDefault="000860EF" w:rsidP="00D157C8">
      <w:pPr>
        <w:pStyle w:val="Akapitzlist1"/>
        <w:suppressAutoHyphens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</w:p>
    <w:p w14:paraId="39CFFE8F" w14:textId="4BB30298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mikroprzedsiębiorstwem*</w:t>
      </w:r>
    </w:p>
    <w:p w14:paraId="7B658E02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małym przedsiębiorstwem*</w:t>
      </w:r>
    </w:p>
    <w:p w14:paraId="0205EFAC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średnim przedsiębiorstwem*</w:t>
      </w:r>
    </w:p>
    <w:p w14:paraId="38C84039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jednoosobową działalnością gospodarczą</w:t>
      </w:r>
    </w:p>
    <w:p w14:paraId="7554A106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osobą fizyczną nieprowadzącą działalności gospodarczej</w:t>
      </w:r>
    </w:p>
    <w:p w14:paraId="4AB25D9D" w14:textId="77777777" w:rsidR="000860EF" w:rsidRPr="00AC7054" w:rsidRDefault="004F45DE" w:rsidP="00D157C8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C7054">
        <w:rPr>
          <w:rFonts w:ascii="Arial" w:hAnsi="Arial" w:cs="Arial"/>
        </w:rPr>
        <w:instrText xml:space="preserve"> FORMCHECKBOX </w:instrText>
      </w:r>
      <w:r w:rsidRPr="00AC7054">
        <w:rPr>
          <w:rFonts w:ascii="Arial" w:hAnsi="Arial" w:cs="Arial"/>
        </w:rPr>
      </w:r>
      <w:r w:rsidRPr="00AC7054">
        <w:rPr>
          <w:rFonts w:ascii="Arial" w:hAnsi="Arial" w:cs="Arial"/>
        </w:rPr>
        <w:fldChar w:fldCharType="separate"/>
      </w:r>
      <w:r w:rsidRPr="00AC7054">
        <w:rPr>
          <w:rFonts w:ascii="Arial" w:hAnsi="Arial" w:cs="Arial"/>
        </w:rPr>
        <w:fldChar w:fldCharType="end"/>
      </w:r>
      <w:r w:rsidRPr="00AC7054">
        <w:rPr>
          <w:rFonts w:ascii="Arial" w:hAnsi="Arial" w:cs="Arial"/>
        </w:rPr>
        <w:t xml:space="preserve"> inny rodzaj</w:t>
      </w:r>
    </w:p>
    <w:p w14:paraId="37BE2262" w14:textId="77777777" w:rsidR="000860EF" w:rsidRPr="00AC7054" w:rsidRDefault="000860EF" w:rsidP="00D157C8">
      <w:pPr>
        <w:pStyle w:val="Akapitzlist1"/>
        <w:suppressAutoHyphens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</w:p>
    <w:p w14:paraId="3EDE7A5D" w14:textId="77777777" w:rsidR="00A2576E" w:rsidRDefault="004F45DE" w:rsidP="00D157C8">
      <w:pPr>
        <w:pStyle w:val="Akapitzlist1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>Oświadczamy, że załączone do oferty dokumenty opisują stan faktyczny i prawny aktualny na dzień otwarcia ofert.</w:t>
      </w:r>
    </w:p>
    <w:p w14:paraId="7A34E17C" w14:textId="77777777" w:rsidR="00A2576E" w:rsidRDefault="004F45DE" w:rsidP="00D157C8">
      <w:pPr>
        <w:pStyle w:val="Akapitzlist1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A2576E">
        <w:rPr>
          <w:rFonts w:ascii="Arial" w:hAnsi="Arial" w:cs="Arial"/>
        </w:rPr>
        <w:t>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 w:rsidRPr="00A2576E">
        <w:rPr>
          <w:rFonts w:ascii="Arial" w:hAnsi="Arial" w:cs="Arial"/>
          <w:u w:val="single"/>
        </w:rPr>
        <w:t xml:space="preserve"> </w:t>
      </w:r>
      <w:r w:rsidRPr="00A2576E">
        <w:rPr>
          <w:rFonts w:ascii="Arial" w:hAnsi="Arial" w:cs="Arial"/>
        </w:rPr>
        <w:t xml:space="preserve">przepływu takich danych oraz uchylenia dyrektywy 95/46/WE („RODO”) wobec osób fizycznych, od których dane osobowe bezpośrednio lub pośrednio pozyskaliśmy w celu ubiegania się o udzielenie zamówienia publicznego w niniejszym postępowaniu. </w:t>
      </w:r>
    </w:p>
    <w:p w14:paraId="600EFE3B" w14:textId="77777777" w:rsidR="00D157C8" w:rsidRDefault="00D157C8" w:rsidP="00D157C8">
      <w:pPr>
        <w:pStyle w:val="Akapitzlist1"/>
        <w:tabs>
          <w:tab w:val="left" w:pos="2340"/>
        </w:tabs>
        <w:spacing w:after="0" w:line="240" w:lineRule="auto"/>
        <w:jc w:val="both"/>
        <w:rPr>
          <w:rFonts w:ascii="Arial" w:hAnsi="Arial" w:cs="Arial"/>
        </w:rPr>
      </w:pPr>
    </w:p>
    <w:p w14:paraId="19563079" w14:textId="6CCC71C1" w:rsidR="000860EF" w:rsidRPr="00A2576E" w:rsidRDefault="004F45DE" w:rsidP="00C9052B">
      <w:pPr>
        <w:pStyle w:val="Akapitzlist1"/>
        <w:numPr>
          <w:ilvl w:val="0"/>
          <w:numId w:val="12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2576E">
        <w:rPr>
          <w:rFonts w:ascii="Arial" w:hAnsi="Arial" w:cs="Arial"/>
          <w:b/>
        </w:rPr>
        <w:t>RAZEM Z OFERTĄ SKŁADAM NASTĘPUJĄCE OŚWIADCZENIA I DOKUMENTY:</w:t>
      </w:r>
    </w:p>
    <w:p w14:paraId="4548771D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bookmarkStart w:id="12" w:name="_Hlk536473060"/>
      <w:r w:rsidRPr="00AC7054">
        <w:rPr>
          <w:rFonts w:ascii="Arial" w:hAnsi="Arial" w:cs="Arial"/>
        </w:rPr>
        <w:t>1. ........................................................................</w:t>
      </w:r>
    </w:p>
    <w:p w14:paraId="1F98D24B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r w:rsidRPr="00AC7054">
        <w:rPr>
          <w:rFonts w:ascii="Arial" w:hAnsi="Arial" w:cs="Arial"/>
        </w:rPr>
        <w:t>2. ........................................................................</w:t>
      </w:r>
      <w:bookmarkEnd w:id="12"/>
    </w:p>
    <w:p w14:paraId="2CB56127" w14:textId="77777777" w:rsidR="00A2576E" w:rsidRDefault="004F45DE" w:rsidP="00A2576E">
      <w:pPr>
        <w:spacing w:after="0" w:line="276" w:lineRule="auto"/>
        <w:ind w:left="567"/>
        <w:rPr>
          <w:rFonts w:ascii="Arial" w:hAnsi="Arial" w:cs="Arial"/>
        </w:rPr>
      </w:pPr>
      <w:r w:rsidRPr="00AC7054">
        <w:rPr>
          <w:rFonts w:ascii="Arial" w:hAnsi="Arial" w:cs="Arial"/>
        </w:rPr>
        <w:t>3. ........................................................................</w:t>
      </w:r>
    </w:p>
    <w:p w14:paraId="76713325" w14:textId="77777777" w:rsidR="00CF5674" w:rsidRDefault="004F45DE">
      <w:pPr>
        <w:spacing w:after="0" w:line="240" w:lineRule="auto"/>
        <w:ind w:left="5040" w:firstLine="420"/>
        <w:jc w:val="both"/>
        <w:rPr>
          <w:rFonts w:ascii="Arial" w:hAnsi="Arial" w:cs="Arial"/>
          <w:b/>
          <w:i/>
        </w:rPr>
      </w:pPr>
      <w:r w:rsidRPr="00AC7054">
        <w:rPr>
          <w:rFonts w:ascii="Arial" w:hAnsi="Arial" w:cs="Arial"/>
          <w:b/>
          <w:i/>
        </w:rPr>
        <w:t xml:space="preserve">                                 </w:t>
      </w:r>
    </w:p>
    <w:p w14:paraId="0148234E" w14:textId="6A87CA85" w:rsidR="000860EF" w:rsidRPr="00AC7054" w:rsidRDefault="004F45DE" w:rsidP="00CF5674">
      <w:pPr>
        <w:spacing w:after="0" w:line="240" w:lineRule="auto"/>
        <w:ind w:left="7164" w:firstLine="624"/>
        <w:jc w:val="both"/>
        <w:rPr>
          <w:rFonts w:ascii="Arial" w:hAnsi="Arial" w:cs="Arial"/>
          <w:b/>
          <w:i/>
        </w:rPr>
      </w:pPr>
      <w:r w:rsidRPr="00AC7054">
        <w:rPr>
          <w:rFonts w:ascii="Arial" w:hAnsi="Arial" w:cs="Arial"/>
          <w:b/>
          <w:i/>
        </w:rPr>
        <w:t xml:space="preserve">           ……………..…………….</w:t>
      </w:r>
    </w:p>
    <w:p w14:paraId="477F22FB" w14:textId="24172AC4" w:rsidR="000860EF" w:rsidRPr="00AC7054" w:rsidRDefault="004F45DE">
      <w:pPr>
        <w:tabs>
          <w:tab w:val="left" w:pos="435"/>
        </w:tabs>
        <w:spacing w:after="0" w:line="240" w:lineRule="auto"/>
        <w:jc w:val="both"/>
        <w:rPr>
          <w:rFonts w:ascii="Arial" w:hAnsi="Arial" w:cs="Arial"/>
        </w:rPr>
      </w:pPr>
      <w:r w:rsidRPr="00AC7054">
        <w:rPr>
          <w:rFonts w:ascii="Arial" w:hAnsi="Arial" w:cs="Arial"/>
        </w:rPr>
        <w:t xml:space="preserve">      </w:t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</w:r>
      <w:r w:rsidRPr="00AC7054">
        <w:rPr>
          <w:rFonts w:ascii="Arial" w:hAnsi="Arial" w:cs="Arial"/>
        </w:rPr>
        <w:tab/>
        <w:t xml:space="preserve">     (</w:t>
      </w:r>
      <w:r w:rsidR="009B52D4">
        <w:rPr>
          <w:rFonts w:ascii="Arial" w:hAnsi="Arial" w:cs="Arial"/>
        </w:rPr>
        <w:t xml:space="preserve">data, </w:t>
      </w:r>
      <w:r w:rsidRPr="00AC7054">
        <w:rPr>
          <w:rFonts w:ascii="Arial" w:hAnsi="Arial" w:cs="Arial"/>
        </w:rPr>
        <w:t>podpis)*</w:t>
      </w:r>
    </w:p>
    <w:p w14:paraId="736DC123" w14:textId="77777777" w:rsidR="000860EF" w:rsidRPr="00AC7054" w:rsidRDefault="000860EF">
      <w:pPr>
        <w:spacing w:line="276" w:lineRule="auto"/>
        <w:ind w:left="142" w:hanging="142"/>
        <w:jc w:val="both"/>
        <w:rPr>
          <w:rFonts w:ascii="Arial" w:hAnsi="Arial" w:cs="Arial"/>
          <w:b/>
          <w:i/>
          <w:color w:val="C00000"/>
        </w:rPr>
      </w:pPr>
    </w:p>
    <w:p w14:paraId="54974BBB" w14:textId="77777777" w:rsidR="000860EF" w:rsidRPr="00D81C81" w:rsidRDefault="004F45DE">
      <w:pPr>
        <w:spacing w:line="276" w:lineRule="auto"/>
        <w:ind w:left="142" w:hanging="142"/>
        <w:jc w:val="both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  <w:r w:rsidRPr="00AC7054">
        <w:rPr>
          <w:rFonts w:ascii="Arial" w:hAnsi="Arial" w:cs="Arial"/>
        </w:rPr>
        <w:tab/>
      </w:r>
      <w:r w:rsidRPr="00D81C81"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  <w:t xml:space="preserve">* </w:t>
      </w:r>
      <w:r w:rsidRPr="00D81C81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zaznaczyć właściwe; w przypadku Wykonawców składających ofertę wspólną należy wypełnić dla każdego podmiotu osobno.</w:t>
      </w:r>
    </w:p>
    <w:p w14:paraId="4B41340D" w14:textId="77777777" w:rsidR="000860EF" w:rsidRPr="00D81C81" w:rsidRDefault="004F45DE">
      <w:pPr>
        <w:spacing w:line="276" w:lineRule="auto"/>
        <w:ind w:left="142"/>
        <w:jc w:val="both"/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</w:pPr>
      <w:r w:rsidRPr="00D81C81">
        <w:rPr>
          <w:rFonts w:ascii="Arial" w:eastAsia="SimSun" w:hAnsi="Arial" w:cs="Arial"/>
          <w:b/>
          <w:i/>
          <w:kern w:val="3"/>
          <w:sz w:val="20"/>
          <w:szCs w:val="20"/>
          <w:u w:val="single"/>
          <w:lang w:eastAsia="zh-CN" w:bidi="hi-IN"/>
        </w:rPr>
        <w:t>Mikroprzedsiębiorstwo</w:t>
      </w:r>
      <w:r w:rsidRPr="00D81C81"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  <w:t xml:space="preserve"> - </w:t>
      </w:r>
      <w:r w:rsidRPr="00D81C81"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       2 milionów euro</w:t>
      </w:r>
    </w:p>
    <w:p w14:paraId="1F76BEE0" w14:textId="77777777" w:rsidR="000860EF" w:rsidRPr="00D81C81" w:rsidRDefault="004F45DE">
      <w:pPr>
        <w:spacing w:line="276" w:lineRule="auto"/>
        <w:ind w:left="142"/>
        <w:jc w:val="both"/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</w:pPr>
      <w:r w:rsidRPr="00D81C81">
        <w:rPr>
          <w:rFonts w:ascii="Arial" w:eastAsia="SimSun" w:hAnsi="Arial" w:cs="Arial"/>
          <w:b/>
          <w:i/>
          <w:kern w:val="3"/>
          <w:sz w:val="20"/>
          <w:szCs w:val="20"/>
          <w:u w:val="single"/>
          <w:lang w:eastAsia="zh-CN" w:bidi="hi-IN"/>
        </w:rPr>
        <w:t>Małe przedsiębiorstwo</w:t>
      </w:r>
      <w:r w:rsidRPr="00D81C81">
        <w:rPr>
          <w:rFonts w:ascii="Arial" w:eastAsia="SimSun" w:hAnsi="Arial" w:cs="Arial"/>
          <w:b/>
          <w:i/>
          <w:kern w:val="3"/>
          <w:sz w:val="20"/>
          <w:szCs w:val="20"/>
          <w:lang w:eastAsia="zh-CN" w:bidi="hi-IN"/>
        </w:rPr>
        <w:t xml:space="preserve"> - </w:t>
      </w:r>
      <w:r w:rsidRPr="00D81C81">
        <w:rPr>
          <w:rFonts w:ascii="Arial" w:eastAsia="SimSun" w:hAnsi="Arial" w:cs="Arial"/>
          <w:i/>
          <w:kern w:val="3"/>
          <w:sz w:val="20"/>
          <w:szCs w:val="20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      10 milionów euro</w:t>
      </w:r>
    </w:p>
    <w:p w14:paraId="29855D49" w14:textId="77777777" w:rsidR="000860EF" w:rsidRPr="00D81C81" w:rsidRDefault="004F45DE">
      <w:pPr>
        <w:spacing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D81C81">
        <w:rPr>
          <w:rFonts w:ascii="Arial" w:hAnsi="Arial" w:cs="Arial"/>
          <w:b/>
          <w:i/>
          <w:sz w:val="20"/>
          <w:szCs w:val="20"/>
          <w:u w:val="single"/>
        </w:rPr>
        <w:t>Średnie przedsiębiorstwo</w:t>
      </w:r>
      <w:r w:rsidRPr="00D81C81">
        <w:rPr>
          <w:rFonts w:ascii="Arial" w:hAnsi="Arial" w:cs="Arial"/>
          <w:b/>
          <w:i/>
          <w:sz w:val="20"/>
          <w:szCs w:val="20"/>
        </w:rPr>
        <w:t xml:space="preserve"> - </w:t>
      </w:r>
      <w:r w:rsidRPr="00D81C81">
        <w:rPr>
          <w:rFonts w:ascii="Arial" w:hAnsi="Arial" w:cs="Arial"/>
          <w:i/>
          <w:sz w:val="20"/>
          <w:szCs w:val="20"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7C587F0D" w14:textId="77777777" w:rsidR="000860EF" w:rsidRPr="00D81C81" w:rsidRDefault="004F45DE">
      <w:pPr>
        <w:spacing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D81C81">
        <w:rPr>
          <w:rFonts w:ascii="Arial" w:hAnsi="Arial" w:cs="Arial"/>
          <w:b/>
          <w:i/>
          <w:sz w:val="20"/>
          <w:szCs w:val="20"/>
          <w:u w:val="single"/>
        </w:rPr>
        <w:t xml:space="preserve">Duże przedsiębiorstwo </w:t>
      </w:r>
      <w:r w:rsidRPr="00D81C81">
        <w:rPr>
          <w:rFonts w:ascii="Arial" w:hAnsi="Arial" w:cs="Arial"/>
          <w:b/>
          <w:i/>
          <w:sz w:val="20"/>
          <w:szCs w:val="20"/>
        </w:rPr>
        <w:t xml:space="preserve">- </w:t>
      </w:r>
      <w:r w:rsidRPr="00D81C81">
        <w:rPr>
          <w:rFonts w:ascii="Arial" w:hAnsi="Arial" w:cs="Arial"/>
          <w:i/>
          <w:sz w:val="20"/>
          <w:szCs w:val="20"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6A0F0524" w14:textId="77777777" w:rsidR="000860EF" w:rsidRPr="00D81C81" w:rsidRDefault="000860EF">
      <w:pPr>
        <w:overflowPunct w:val="0"/>
        <w:autoSpaceDE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14:paraId="5D4513D0" w14:textId="77777777" w:rsidR="000860EF" w:rsidRPr="00D81C81" w:rsidRDefault="004F45D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</w:pPr>
      <w:r w:rsidRPr="00D81C81"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  <w:t xml:space="preserve">UWAGA! </w:t>
      </w:r>
    </w:p>
    <w:p w14:paraId="3E15F552" w14:textId="4F6B9950" w:rsidR="000860EF" w:rsidRPr="00D81C81" w:rsidRDefault="004F45D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</w:pPr>
      <w:r w:rsidRPr="00D81C81"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  <w:t>* Niniejszy załącznik należy wypełnić, uzupełniając o wymagane dane i informacje, a następnie podpisać kwalifikowanym podpisem elektronicznym</w:t>
      </w:r>
      <w:r w:rsidR="006060F9" w:rsidRPr="00D81C81"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  <w:t xml:space="preserve"> lub podpisem osobistym lub zaufanym</w:t>
      </w:r>
      <w:r w:rsidRPr="00D81C81">
        <w:rPr>
          <w:rFonts w:ascii="Arial" w:eastAsia="Times New Roman" w:hAnsi="Arial" w:cs="Arial"/>
          <w:b/>
          <w:i/>
          <w:color w:val="C00000"/>
          <w:sz w:val="20"/>
          <w:szCs w:val="20"/>
          <w:lang w:eastAsia="pl-PL"/>
        </w:rPr>
        <w:t>.</w:t>
      </w:r>
    </w:p>
    <w:p w14:paraId="6B710DB3" w14:textId="77777777" w:rsidR="000860EF" w:rsidRPr="00D81C81" w:rsidRDefault="000860EF">
      <w:pPr>
        <w:spacing w:after="0" w:line="276" w:lineRule="auto"/>
        <w:rPr>
          <w:rFonts w:ascii="Arial" w:hAnsi="Arial" w:cs="Arial"/>
          <w:sz w:val="20"/>
          <w:szCs w:val="20"/>
        </w:rPr>
      </w:pPr>
    </w:p>
    <w:sectPr w:rsidR="000860EF" w:rsidRPr="00D81C81" w:rsidSect="001711E4">
      <w:headerReference w:type="default" r:id="rId8"/>
      <w:footerReference w:type="default" r:id="rId9"/>
      <w:pgSz w:w="16838" w:h="11906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61A1D" w14:textId="77777777" w:rsidR="00847B98" w:rsidRDefault="00847B98">
      <w:pPr>
        <w:spacing w:line="240" w:lineRule="auto"/>
      </w:pPr>
      <w:r>
        <w:separator/>
      </w:r>
    </w:p>
  </w:endnote>
  <w:endnote w:type="continuationSeparator" w:id="0">
    <w:p w14:paraId="08C4A102" w14:textId="77777777" w:rsidR="00847B98" w:rsidRDefault="00847B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yriadPro-Regula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imes New Roman Italic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+Treść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3ADE" w14:textId="77777777" w:rsidR="000860EF" w:rsidRDefault="004F45D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27C307" wp14:editId="1271C64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D13AE3" w14:textId="77777777" w:rsidR="000860EF" w:rsidRDefault="004F45DE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7C30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1D13AE3" w14:textId="77777777" w:rsidR="000860EF" w:rsidRDefault="004F45DE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D9F6B" w14:textId="77777777" w:rsidR="00847B98" w:rsidRDefault="00847B98">
      <w:pPr>
        <w:spacing w:after="0"/>
      </w:pPr>
      <w:r>
        <w:separator/>
      </w:r>
    </w:p>
  </w:footnote>
  <w:footnote w:type="continuationSeparator" w:id="0">
    <w:p w14:paraId="64039195" w14:textId="77777777" w:rsidR="00847B98" w:rsidRDefault="00847B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2054" w14:textId="10559046" w:rsidR="002D222E" w:rsidRDefault="002D222E" w:rsidP="002D222E">
    <w:pPr>
      <w:pStyle w:val="Nagwek"/>
    </w:pPr>
    <w:r>
      <w:rPr>
        <w:rFonts w:ascii="Arial" w:hAnsi="Arial" w:cs="Arial"/>
        <w:b/>
        <w:bCs/>
      </w:rPr>
      <w:t xml:space="preserve">Nr </w:t>
    </w:r>
    <w:r w:rsidR="000C719E">
      <w:rPr>
        <w:rFonts w:ascii="Arial" w:hAnsi="Arial" w:cs="Arial"/>
        <w:b/>
        <w:sz w:val="22"/>
      </w:rPr>
      <w:t xml:space="preserve">  </w:t>
    </w:r>
    <w:r w:rsidR="00523E2A">
      <w:rPr>
        <w:rFonts w:ascii="Arial" w:hAnsi="Arial" w:cs="Arial"/>
        <w:b/>
        <w:sz w:val="22"/>
      </w:rPr>
      <w:t>14</w:t>
    </w:r>
    <w:r>
      <w:rPr>
        <w:rFonts w:ascii="Arial" w:hAnsi="Arial" w:cs="Arial"/>
        <w:b/>
        <w:sz w:val="22"/>
      </w:rPr>
      <w:t>/202</w:t>
    </w:r>
    <w:r w:rsidR="00E7643A">
      <w:rPr>
        <w:rFonts w:ascii="Arial" w:hAnsi="Arial" w:cs="Arial"/>
        <w:b/>
        <w:sz w:val="22"/>
      </w:rPr>
      <w:t>6</w:t>
    </w:r>
  </w:p>
  <w:p w14:paraId="79A75BEE" w14:textId="1FC73980" w:rsidR="008766D3" w:rsidRPr="00E406F1" w:rsidRDefault="008766D3" w:rsidP="008766D3">
    <w:pPr>
      <w:pStyle w:val="Nagwek"/>
      <w:jc w:val="right"/>
      <w:rPr>
        <w:sz w:val="22"/>
        <w:szCs w:val="22"/>
      </w:rPr>
    </w:pPr>
    <w:r w:rsidRPr="00E406F1">
      <w:rPr>
        <w:rFonts w:ascii="Arial" w:eastAsia="SimSun" w:hAnsi="Arial" w:cs="Arial"/>
        <w:i/>
        <w:sz w:val="22"/>
        <w:szCs w:val="22"/>
        <w:lang w:val="zh-CN" w:eastAsia="pl-PL"/>
      </w:rPr>
      <w:t>Za</w:t>
    </w:r>
    <w:r w:rsidRPr="00E406F1">
      <w:rPr>
        <w:rFonts w:ascii="Arial" w:eastAsia="SimSun" w:hAnsi="Arial" w:cs="Arial"/>
        <w:i/>
        <w:sz w:val="22"/>
        <w:szCs w:val="22"/>
        <w:lang w:eastAsia="pl-PL"/>
      </w:rPr>
      <w:t xml:space="preserve">łącznik nr </w:t>
    </w:r>
    <w:r w:rsidR="002F38D7">
      <w:rPr>
        <w:rFonts w:ascii="Arial" w:eastAsia="SimSun" w:hAnsi="Arial" w:cs="Arial"/>
        <w:i/>
        <w:sz w:val="22"/>
        <w:szCs w:val="22"/>
        <w:lang w:eastAsia="pl-PL"/>
      </w:rPr>
      <w:t>2</w:t>
    </w:r>
    <w:r w:rsidRPr="00E406F1">
      <w:rPr>
        <w:rFonts w:ascii="Arial" w:eastAsia="SimSun" w:hAnsi="Arial" w:cs="Arial"/>
        <w:i/>
        <w:sz w:val="22"/>
        <w:szCs w:val="22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F27F3F"/>
    <w:multiLevelType w:val="hybridMultilevel"/>
    <w:tmpl w:val="DFA8D1EE"/>
    <w:lvl w:ilvl="0" w:tplc="044A0BE0">
      <w:start w:val="1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B463781"/>
    <w:multiLevelType w:val="hybridMultilevel"/>
    <w:tmpl w:val="A2F2A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472A9"/>
    <w:multiLevelType w:val="hybridMultilevel"/>
    <w:tmpl w:val="35D23C7E"/>
    <w:lvl w:ilvl="0" w:tplc="A1E4297E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DCC6B75"/>
    <w:multiLevelType w:val="hybridMultilevel"/>
    <w:tmpl w:val="A2F2A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5763A"/>
    <w:multiLevelType w:val="hybridMultilevel"/>
    <w:tmpl w:val="E2660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649A0"/>
    <w:multiLevelType w:val="hybridMultilevel"/>
    <w:tmpl w:val="777C4D6C"/>
    <w:lvl w:ilvl="0" w:tplc="B92EB49C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34C09"/>
    <w:multiLevelType w:val="hybridMultilevel"/>
    <w:tmpl w:val="84088D3C"/>
    <w:lvl w:ilvl="0" w:tplc="08CAAFE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600C7"/>
    <w:multiLevelType w:val="hybridMultilevel"/>
    <w:tmpl w:val="478E9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8C5E"/>
    <w:multiLevelType w:val="singleLevel"/>
    <w:tmpl w:val="FBA6D146"/>
    <w:lvl w:ilvl="0">
      <w:start w:val="1"/>
      <w:numFmt w:val="decimal"/>
      <w:suff w:val="space"/>
      <w:lvlText w:val="%1)"/>
      <w:lvlJc w:val="left"/>
      <w:rPr>
        <w:b w:val="0"/>
        <w:bCs w:val="0"/>
      </w:rPr>
    </w:lvl>
  </w:abstractNum>
  <w:abstractNum w:abstractNumId="19" w15:restartNumberingAfterBreak="0">
    <w:nsid w:val="2E1C5511"/>
    <w:multiLevelType w:val="singleLevel"/>
    <w:tmpl w:val="2E1C5511"/>
    <w:lvl w:ilvl="0">
      <w:start w:val="12"/>
      <w:numFmt w:val="decimal"/>
      <w:suff w:val="space"/>
      <w:lvlText w:val="%1)"/>
      <w:lvlJc w:val="left"/>
      <w:pPr>
        <w:ind w:left="426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0" w15:restartNumberingAfterBreak="0">
    <w:nsid w:val="2FE7797C"/>
    <w:multiLevelType w:val="hybridMultilevel"/>
    <w:tmpl w:val="A2F2A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34554"/>
    <w:multiLevelType w:val="hybridMultilevel"/>
    <w:tmpl w:val="CE5E8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C1AF5"/>
    <w:multiLevelType w:val="hybridMultilevel"/>
    <w:tmpl w:val="DDC8F1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A01013A"/>
    <w:multiLevelType w:val="hybridMultilevel"/>
    <w:tmpl w:val="A2F2A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4225E"/>
    <w:multiLevelType w:val="hybridMultilevel"/>
    <w:tmpl w:val="478E9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C0CDD"/>
    <w:multiLevelType w:val="hybridMultilevel"/>
    <w:tmpl w:val="40D8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220A6"/>
    <w:multiLevelType w:val="hybridMultilevel"/>
    <w:tmpl w:val="478E9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948D5"/>
    <w:multiLevelType w:val="hybridMultilevel"/>
    <w:tmpl w:val="A5B21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47C56"/>
    <w:multiLevelType w:val="multilevel"/>
    <w:tmpl w:val="4C047C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84A4D"/>
    <w:multiLevelType w:val="hybridMultilevel"/>
    <w:tmpl w:val="478E9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E443E"/>
    <w:multiLevelType w:val="hybridMultilevel"/>
    <w:tmpl w:val="94C26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CEE5A"/>
    <w:multiLevelType w:val="singleLevel"/>
    <w:tmpl w:val="65CCEE5A"/>
    <w:lvl w:ilvl="0">
      <w:start w:val="2"/>
      <w:numFmt w:val="decimal"/>
      <w:suff w:val="space"/>
      <w:lvlText w:val="%1."/>
      <w:lvlJc w:val="left"/>
    </w:lvl>
  </w:abstractNum>
  <w:abstractNum w:abstractNumId="32" w15:restartNumberingAfterBreak="0">
    <w:nsid w:val="65CCEEBB"/>
    <w:multiLevelType w:val="singleLevel"/>
    <w:tmpl w:val="65CCEEBB"/>
    <w:lvl w:ilvl="0">
      <w:start w:val="1"/>
      <w:numFmt w:val="decimal"/>
      <w:suff w:val="space"/>
      <w:lvlText w:val="%1."/>
      <w:lvlJc w:val="left"/>
    </w:lvl>
  </w:abstractNum>
  <w:abstractNum w:abstractNumId="33" w15:restartNumberingAfterBreak="0">
    <w:nsid w:val="67A864A5"/>
    <w:multiLevelType w:val="multilevel"/>
    <w:tmpl w:val="CA8E588E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Arial" w:eastAsia="Calibri" w:hAnsi="Arial" w:cs="Arial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6BF859F3"/>
    <w:multiLevelType w:val="hybridMultilevel"/>
    <w:tmpl w:val="A2F2A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148BC"/>
    <w:multiLevelType w:val="multilevel"/>
    <w:tmpl w:val="CA140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5955936">
    <w:abstractNumId w:val="9"/>
  </w:num>
  <w:num w:numId="2" w16cid:durableId="1245453619">
    <w:abstractNumId w:val="7"/>
  </w:num>
  <w:num w:numId="3" w16cid:durableId="2122258750">
    <w:abstractNumId w:val="6"/>
  </w:num>
  <w:num w:numId="4" w16cid:durableId="1460371196">
    <w:abstractNumId w:val="5"/>
  </w:num>
  <w:num w:numId="5" w16cid:durableId="1774088563">
    <w:abstractNumId w:val="4"/>
  </w:num>
  <w:num w:numId="6" w16cid:durableId="728697503">
    <w:abstractNumId w:val="8"/>
  </w:num>
  <w:num w:numId="7" w16cid:durableId="599677563">
    <w:abstractNumId w:val="3"/>
  </w:num>
  <w:num w:numId="8" w16cid:durableId="519047578">
    <w:abstractNumId w:val="2"/>
  </w:num>
  <w:num w:numId="9" w16cid:durableId="1422683764">
    <w:abstractNumId w:val="1"/>
  </w:num>
  <w:num w:numId="10" w16cid:durableId="1820925338">
    <w:abstractNumId w:val="0"/>
  </w:num>
  <w:num w:numId="11" w16cid:durableId="1818767420">
    <w:abstractNumId w:val="35"/>
  </w:num>
  <w:num w:numId="12" w16cid:durableId="408356327">
    <w:abstractNumId w:val="33"/>
  </w:num>
  <w:num w:numId="13" w16cid:durableId="1820490835">
    <w:abstractNumId w:val="32"/>
  </w:num>
  <w:num w:numId="14" w16cid:durableId="583495905">
    <w:abstractNumId w:val="31"/>
  </w:num>
  <w:num w:numId="15" w16cid:durableId="970867397">
    <w:abstractNumId w:val="18"/>
  </w:num>
  <w:num w:numId="16" w16cid:durableId="500315817">
    <w:abstractNumId w:val="28"/>
  </w:num>
  <w:num w:numId="17" w16cid:durableId="814756251">
    <w:abstractNumId w:val="19"/>
  </w:num>
  <w:num w:numId="18" w16cid:durableId="1064447491">
    <w:abstractNumId w:val="30"/>
  </w:num>
  <w:num w:numId="19" w16cid:durableId="657927625">
    <w:abstractNumId w:val="22"/>
  </w:num>
  <w:num w:numId="20" w16cid:durableId="577979072">
    <w:abstractNumId w:val="10"/>
  </w:num>
  <w:num w:numId="21" w16cid:durableId="1402630863">
    <w:abstractNumId w:val="21"/>
  </w:num>
  <w:num w:numId="22" w16cid:durableId="184636539">
    <w:abstractNumId w:val="25"/>
  </w:num>
  <w:num w:numId="23" w16cid:durableId="561596017">
    <w:abstractNumId w:val="12"/>
  </w:num>
  <w:num w:numId="24" w16cid:durableId="2096322685">
    <w:abstractNumId w:val="15"/>
  </w:num>
  <w:num w:numId="25" w16cid:durableId="1711416198">
    <w:abstractNumId w:val="16"/>
  </w:num>
  <w:num w:numId="26" w16cid:durableId="76245418">
    <w:abstractNumId w:val="27"/>
  </w:num>
  <w:num w:numId="27" w16cid:durableId="416099852">
    <w:abstractNumId w:val="14"/>
  </w:num>
  <w:num w:numId="28" w16cid:durableId="816145583">
    <w:abstractNumId w:val="24"/>
  </w:num>
  <w:num w:numId="29" w16cid:durableId="998462506">
    <w:abstractNumId w:val="20"/>
  </w:num>
  <w:num w:numId="30" w16cid:durableId="830562413">
    <w:abstractNumId w:val="13"/>
  </w:num>
  <w:num w:numId="31" w16cid:durableId="114720050">
    <w:abstractNumId w:val="11"/>
  </w:num>
  <w:num w:numId="32" w16cid:durableId="1027757913">
    <w:abstractNumId w:val="23"/>
  </w:num>
  <w:num w:numId="33" w16cid:durableId="75790289">
    <w:abstractNumId w:val="34"/>
  </w:num>
  <w:num w:numId="34" w16cid:durableId="107507615">
    <w:abstractNumId w:val="17"/>
  </w:num>
  <w:num w:numId="35" w16cid:durableId="977689507">
    <w:abstractNumId w:val="29"/>
  </w:num>
  <w:num w:numId="36" w16cid:durableId="8472513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0115E2"/>
    <w:rsid w:val="000245F6"/>
    <w:rsid w:val="00026F9D"/>
    <w:rsid w:val="00035A81"/>
    <w:rsid w:val="00050A31"/>
    <w:rsid w:val="00061302"/>
    <w:rsid w:val="000668D2"/>
    <w:rsid w:val="000716D2"/>
    <w:rsid w:val="00071AAB"/>
    <w:rsid w:val="00085FF2"/>
    <w:rsid w:val="000860EF"/>
    <w:rsid w:val="000B76C4"/>
    <w:rsid w:val="000C1351"/>
    <w:rsid w:val="000C5610"/>
    <w:rsid w:val="000C6E6E"/>
    <w:rsid w:val="000C719E"/>
    <w:rsid w:val="000E0C76"/>
    <w:rsid w:val="000E6552"/>
    <w:rsid w:val="000F3A4F"/>
    <w:rsid w:val="000F59AC"/>
    <w:rsid w:val="00126B48"/>
    <w:rsid w:val="001364FE"/>
    <w:rsid w:val="001368DD"/>
    <w:rsid w:val="00147DB3"/>
    <w:rsid w:val="001518A5"/>
    <w:rsid w:val="00170095"/>
    <w:rsid w:val="00170E4F"/>
    <w:rsid w:val="001711E4"/>
    <w:rsid w:val="001743F4"/>
    <w:rsid w:val="00187C33"/>
    <w:rsid w:val="001936B7"/>
    <w:rsid w:val="00196AB1"/>
    <w:rsid w:val="001D7184"/>
    <w:rsid w:val="001F74E5"/>
    <w:rsid w:val="00201333"/>
    <w:rsid w:val="00210FA7"/>
    <w:rsid w:val="00215E6B"/>
    <w:rsid w:val="00216417"/>
    <w:rsid w:val="002427FC"/>
    <w:rsid w:val="002540DC"/>
    <w:rsid w:val="002630AB"/>
    <w:rsid w:val="002655F0"/>
    <w:rsid w:val="0026631D"/>
    <w:rsid w:val="0028010D"/>
    <w:rsid w:val="00280982"/>
    <w:rsid w:val="002A15DD"/>
    <w:rsid w:val="002C2F53"/>
    <w:rsid w:val="002D222E"/>
    <w:rsid w:val="002F38D7"/>
    <w:rsid w:val="00312A3C"/>
    <w:rsid w:val="003160DF"/>
    <w:rsid w:val="0033518C"/>
    <w:rsid w:val="003437C2"/>
    <w:rsid w:val="003577E2"/>
    <w:rsid w:val="0037229F"/>
    <w:rsid w:val="00377186"/>
    <w:rsid w:val="003A1C03"/>
    <w:rsid w:val="003C5052"/>
    <w:rsid w:val="003E7B94"/>
    <w:rsid w:val="003F795C"/>
    <w:rsid w:val="00400DFE"/>
    <w:rsid w:val="004078D2"/>
    <w:rsid w:val="00412CF7"/>
    <w:rsid w:val="00414627"/>
    <w:rsid w:val="00425D63"/>
    <w:rsid w:val="004643D8"/>
    <w:rsid w:val="00497C24"/>
    <w:rsid w:val="004B17BF"/>
    <w:rsid w:val="004C7BA5"/>
    <w:rsid w:val="004E7628"/>
    <w:rsid w:val="004F45DE"/>
    <w:rsid w:val="004F48F2"/>
    <w:rsid w:val="00502C9A"/>
    <w:rsid w:val="005149B1"/>
    <w:rsid w:val="00515422"/>
    <w:rsid w:val="00523E2A"/>
    <w:rsid w:val="00541E0C"/>
    <w:rsid w:val="005647F2"/>
    <w:rsid w:val="005662D1"/>
    <w:rsid w:val="00573A09"/>
    <w:rsid w:val="005A1A8D"/>
    <w:rsid w:val="005A4526"/>
    <w:rsid w:val="005C1B16"/>
    <w:rsid w:val="005E1C96"/>
    <w:rsid w:val="005E53D0"/>
    <w:rsid w:val="005F4A37"/>
    <w:rsid w:val="006002EB"/>
    <w:rsid w:val="006060F9"/>
    <w:rsid w:val="006128EF"/>
    <w:rsid w:val="006264B4"/>
    <w:rsid w:val="00643033"/>
    <w:rsid w:val="00644CC3"/>
    <w:rsid w:val="00660143"/>
    <w:rsid w:val="00661468"/>
    <w:rsid w:val="006649F0"/>
    <w:rsid w:val="0067245D"/>
    <w:rsid w:val="00675F42"/>
    <w:rsid w:val="0068470E"/>
    <w:rsid w:val="00695DCD"/>
    <w:rsid w:val="006A05CC"/>
    <w:rsid w:val="006A35A7"/>
    <w:rsid w:val="006C4D56"/>
    <w:rsid w:val="006C7D36"/>
    <w:rsid w:val="006D0974"/>
    <w:rsid w:val="006F19F0"/>
    <w:rsid w:val="007152D7"/>
    <w:rsid w:val="00716860"/>
    <w:rsid w:val="00746C14"/>
    <w:rsid w:val="007753D0"/>
    <w:rsid w:val="007754F5"/>
    <w:rsid w:val="007C2C59"/>
    <w:rsid w:val="00801F23"/>
    <w:rsid w:val="00835A95"/>
    <w:rsid w:val="00835B98"/>
    <w:rsid w:val="00837632"/>
    <w:rsid w:val="00847B98"/>
    <w:rsid w:val="0085640F"/>
    <w:rsid w:val="008567AA"/>
    <w:rsid w:val="00860EB5"/>
    <w:rsid w:val="008766D3"/>
    <w:rsid w:val="00892712"/>
    <w:rsid w:val="008971B0"/>
    <w:rsid w:val="008A680A"/>
    <w:rsid w:val="008B0BB0"/>
    <w:rsid w:val="008C3DA7"/>
    <w:rsid w:val="008D4EDB"/>
    <w:rsid w:val="008E30E9"/>
    <w:rsid w:val="008E3C15"/>
    <w:rsid w:val="008E6C4B"/>
    <w:rsid w:val="008F18C0"/>
    <w:rsid w:val="0090173D"/>
    <w:rsid w:val="00902D33"/>
    <w:rsid w:val="00905E8A"/>
    <w:rsid w:val="00907648"/>
    <w:rsid w:val="00930FDE"/>
    <w:rsid w:val="009326DD"/>
    <w:rsid w:val="009513FB"/>
    <w:rsid w:val="00961ABC"/>
    <w:rsid w:val="00974374"/>
    <w:rsid w:val="00977AB2"/>
    <w:rsid w:val="00980699"/>
    <w:rsid w:val="00984C93"/>
    <w:rsid w:val="00987CE1"/>
    <w:rsid w:val="009902A6"/>
    <w:rsid w:val="0099405C"/>
    <w:rsid w:val="009B52D4"/>
    <w:rsid w:val="009C600F"/>
    <w:rsid w:val="009D3723"/>
    <w:rsid w:val="009E04F2"/>
    <w:rsid w:val="009F1288"/>
    <w:rsid w:val="00A03B7B"/>
    <w:rsid w:val="00A200C9"/>
    <w:rsid w:val="00A250D5"/>
    <w:rsid w:val="00A2576E"/>
    <w:rsid w:val="00A32F56"/>
    <w:rsid w:val="00A36028"/>
    <w:rsid w:val="00A91424"/>
    <w:rsid w:val="00A96F37"/>
    <w:rsid w:val="00AA2C77"/>
    <w:rsid w:val="00AA43C6"/>
    <w:rsid w:val="00AC3FB9"/>
    <w:rsid w:val="00AC63B7"/>
    <w:rsid w:val="00AC702A"/>
    <w:rsid w:val="00AC7054"/>
    <w:rsid w:val="00AD226F"/>
    <w:rsid w:val="00AE1E4E"/>
    <w:rsid w:val="00B02080"/>
    <w:rsid w:val="00B13A52"/>
    <w:rsid w:val="00B24CF4"/>
    <w:rsid w:val="00B26993"/>
    <w:rsid w:val="00B4570C"/>
    <w:rsid w:val="00B5208C"/>
    <w:rsid w:val="00B61667"/>
    <w:rsid w:val="00B67E74"/>
    <w:rsid w:val="00B74876"/>
    <w:rsid w:val="00B81921"/>
    <w:rsid w:val="00BB0B82"/>
    <w:rsid w:val="00BB7C2B"/>
    <w:rsid w:val="00BC1664"/>
    <w:rsid w:val="00BC2546"/>
    <w:rsid w:val="00BE4659"/>
    <w:rsid w:val="00BF5CAF"/>
    <w:rsid w:val="00C05085"/>
    <w:rsid w:val="00C0639A"/>
    <w:rsid w:val="00C10FF6"/>
    <w:rsid w:val="00C1593D"/>
    <w:rsid w:val="00C15C44"/>
    <w:rsid w:val="00C37235"/>
    <w:rsid w:val="00C56C7E"/>
    <w:rsid w:val="00C776A4"/>
    <w:rsid w:val="00C84148"/>
    <w:rsid w:val="00C9052B"/>
    <w:rsid w:val="00C931CB"/>
    <w:rsid w:val="00CA2C6C"/>
    <w:rsid w:val="00CA7031"/>
    <w:rsid w:val="00CC0600"/>
    <w:rsid w:val="00CC78AC"/>
    <w:rsid w:val="00CD0F9F"/>
    <w:rsid w:val="00CF5674"/>
    <w:rsid w:val="00CF7953"/>
    <w:rsid w:val="00D07232"/>
    <w:rsid w:val="00D10245"/>
    <w:rsid w:val="00D157C8"/>
    <w:rsid w:val="00D21BDD"/>
    <w:rsid w:val="00D51183"/>
    <w:rsid w:val="00D65F07"/>
    <w:rsid w:val="00D76DEC"/>
    <w:rsid w:val="00D776FC"/>
    <w:rsid w:val="00D81C81"/>
    <w:rsid w:val="00D92118"/>
    <w:rsid w:val="00D92BB7"/>
    <w:rsid w:val="00DC76D2"/>
    <w:rsid w:val="00DD2B09"/>
    <w:rsid w:val="00DD30ED"/>
    <w:rsid w:val="00E3372C"/>
    <w:rsid w:val="00E406F1"/>
    <w:rsid w:val="00E524F1"/>
    <w:rsid w:val="00E6117F"/>
    <w:rsid w:val="00E64C21"/>
    <w:rsid w:val="00E64E6C"/>
    <w:rsid w:val="00E7643A"/>
    <w:rsid w:val="00EC24C6"/>
    <w:rsid w:val="00EE00D8"/>
    <w:rsid w:val="00EF2933"/>
    <w:rsid w:val="00EF67EA"/>
    <w:rsid w:val="00EF6F98"/>
    <w:rsid w:val="00F05146"/>
    <w:rsid w:val="00F0769C"/>
    <w:rsid w:val="00F1115D"/>
    <w:rsid w:val="00F30BC6"/>
    <w:rsid w:val="00F3513C"/>
    <w:rsid w:val="00F36B29"/>
    <w:rsid w:val="00F4590D"/>
    <w:rsid w:val="00F465C5"/>
    <w:rsid w:val="00F5180D"/>
    <w:rsid w:val="00F51B21"/>
    <w:rsid w:val="00F51D87"/>
    <w:rsid w:val="00F760DA"/>
    <w:rsid w:val="00F8455C"/>
    <w:rsid w:val="00FA1DE6"/>
    <w:rsid w:val="00FA4247"/>
    <w:rsid w:val="00FB1777"/>
    <w:rsid w:val="00FE2A7C"/>
    <w:rsid w:val="060115E2"/>
    <w:rsid w:val="13E36558"/>
    <w:rsid w:val="188C71F4"/>
    <w:rsid w:val="228C00C0"/>
    <w:rsid w:val="34FD7279"/>
    <w:rsid w:val="3B5D3788"/>
    <w:rsid w:val="513443D1"/>
    <w:rsid w:val="6552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15A99"/>
  <w15:docId w15:val="{9892F347-AE25-421A-B29D-47C31F52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 w:qFormat="0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 w:qFormat="0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34" w:unhideWhenUsed="1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kern w:val="28"/>
      <w:sz w:val="32"/>
      <w:szCs w:val="32"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Akapitzlist2">
    <w:name w:val="Akapit z listą2"/>
    <w:basedOn w:val="Normalny"/>
    <w:uiPriority w:val="99"/>
    <w:qFormat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kapitzlist1">
    <w:name w:val="Akapit z listą1"/>
    <w:basedOn w:val="Normalny"/>
    <w:uiPriority w:val="99"/>
    <w:qFormat/>
    <w:pPr>
      <w:ind w:left="720"/>
    </w:pPr>
  </w:style>
  <w:style w:type="paragraph" w:customStyle="1" w:styleId="Zal-text">
    <w:name w:val="Zal-text"/>
    <w:basedOn w:val="Normalny"/>
    <w:uiPriority w:val="99"/>
    <w:qFormat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0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</w:rPr>
  </w:style>
  <w:style w:type="paragraph" w:styleId="Akapitzlist">
    <w:name w:val="List Paragraph"/>
    <w:basedOn w:val="Normalny"/>
    <w:uiPriority w:val="34"/>
    <w:unhideWhenUsed/>
    <w:qFormat/>
    <w:rsid w:val="00AC7054"/>
    <w:pPr>
      <w:ind w:left="720"/>
      <w:contextualSpacing/>
    </w:pPr>
  </w:style>
  <w:style w:type="table" w:customStyle="1" w:styleId="Tabela-Siatka10">
    <w:name w:val="Tabela - Siatka1"/>
    <w:basedOn w:val="Standardowy"/>
    <w:next w:val="Tabela-Siatka"/>
    <w:uiPriority w:val="39"/>
    <w:rsid w:val="006C4D5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"/>
    <w:basedOn w:val="Standardowy"/>
    <w:next w:val="Tabela-Siatka"/>
    <w:uiPriority w:val="39"/>
    <w:rsid w:val="002A15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2A15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2A15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2A15D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1177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Magda</dc:creator>
  <cp:lastModifiedBy>Monika Dżaman</cp:lastModifiedBy>
  <cp:revision>4</cp:revision>
  <dcterms:created xsi:type="dcterms:W3CDTF">2026-01-20T10:17:00Z</dcterms:created>
  <dcterms:modified xsi:type="dcterms:W3CDTF">2026-01-22T08:32:00Z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1045-12.2.0.17545</vt:lpwstr>
  </property>
  <property fmtid="{D5CDD505-2E9C-101B-9397-08002B2CF9AE}" pid="3" name="ICV">
    <vt:lpwstr>4A5FAB082AAA43FCB1E1D9E3E27135BB_11</vt:lpwstr>
  </property>
</Properties>
</file>